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exact" w:line="408" w:before="0"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bookmarkStart w:id="0" w:name="block-66097522_Копия_1"/>
      <w:bookmarkStart w:id="1" w:name="block-66097522_Копия_1"/>
      <w:bookmarkEnd w:id="1"/>
    </w:p>
    <w:p>
      <w:pPr>
        <w:pStyle w:val="Normal"/>
        <w:spacing w:before="0" w:after="0"/>
        <w:jc w:val="center"/>
        <w:rPr>
          <w:rFonts w:ascii="Times New Roman" w:hAnsi="Times New Roman" w:eastAsia="Calibri"/>
          <w:sz w:val="24"/>
          <w:szCs w:val="24"/>
          <w:lang w:val="ru-RU"/>
        </w:rPr>
      </w:pPr>
      <w:r>
        <w:rPr>
          <w:rFonts w:eastAsia="Calibri" w:ascii="Times New Roman" w:hAnsi="Times New Roman"/>
          <w:sz w:val="24"/>
          <w:szCs w:val="24"/>
          <w:lang w:val="ru-RU"/>
        </w:rPr>
      </w:r>
    </w:p>
    <w:p>
      <w:pPr>
        <w:pStyle w:val="Normal"/>
        <w:spacing w:before="0" w:after="0"/>
        <w:jc w:val="center"/>
        <w:rPr>
          <w:rFonts w:ascii="Times New Roman" w:hAnsi="Times New Roman" w:eastAsia="Calibri"/>
          <w:sz w:val="24"/>
          <w:szCs w:val="24"/>
          <w:lang w:val="ru-RU"/>
        </w:rPr>
      </w:pPr>
      <w:r>
        <w:rPr>
          <w:rFonts w:eastAsia="Calibri" w:ascii="Times New Roman" w:hAnsi="Times New Roman"/>
          <w:sz w:val="24"/>
          <w:szCs w:val="24"/>
          <w:lang w:val="ru-RU"/>
        </w:rPr>
      </w:r>
    </w:p>
    <w:p>
      <w:pPr>
        <w:sectPr>
          <w:type w:val="nextPage"/>
          <w:pgSz w:w="11906" w:h="16383"/>
          <w:pgMar w:left="567" w:right="567" w:gutter="0" w:header="0" w:top="567" w:footer="0" w:bottom="567"/>
          <w:pgNumType w:fmt="decimal"/>
          <w:formProt w:val="false"/>
          <w:textDirection w:val="lrTb"/>
          <w:docGrid w:type="default" w:linePitch="299" w:charSpace="8192"/>
        </w:sectPr>
        <w:pStyle w:val="Normal"/>
        <w:spacing w:before="0" w:after="0"/>
        <w:ind w:left="120" w:hanging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drawing>
          <wp:anchor behindDoc="0" distT="0" distB="0" distL="0" distR="0" simplePos="0" locked="0" layoutInCell="0" allowOverlap="1" relativeHeight="3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840220" cy="9415145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94151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bookmarkStart w:id="2" w:name="block-66097522"/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bookmarkStart w:id="3" w:name="88e7274f-146c-45cf-bb6c-0aa84ae038d1"/>
      <w:bookmarkStart w:id="4" w:name="block-66097523_Копия_1"/>
      <w:r>
        <w:rPr>
          <w:rFonts w:ascii="Times New Roman" w:hAnsi="Times New Roman"/>
          <w:color w:val="000000"/>
          <w:sz w:val="24"/>
          <w:szCs w:val="24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3"/>
      <w:bookmarkEnd w:id="4"/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УМК Математика Алгебра 7  Базовый уровень Ю. Н. Макарычев  Н. Г. Миндюк  К. И.  Нешков  М   Просвещение    2024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Математика Алгебра 8  Базовый уровень Ю. Н. Макарычев  Н. Г. Миндюк  К. И.  Нешков  М   Просвещение    2025</w:t>
      </w:r>
    </w:p>
    <w:p>
      <w:pPr>
        <w:sectPr>
          <w:type w:val="nextPage"/>
          <w:pgSz w:w="11906" w:h="16383"/>
          <w:pgMar w:left="567" w:right="567" w:gutter="0" w:header="0" w:top="567" w:footer="0" w:bottom="567"/>
          <w:pgNumType w:fmt="decimal"/>
          <w:formProt w:val="false"/>
          <w:textDirection w:val="lrTb"/>
          <w:docGrid w:type="default" w:linePitch="299" w:charSpace="8192"/>
        </w:sectPr>
        <w:pStyle w:val="Normal"/>
        <w:spacing w:lineRule="exact" w:line="264" w:before="0" w:after="0"/>
        <w:ind w:firstLine="600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Математика Алгебра 9  Базовый уровень Ю. Н. Макарычев  Н. Г. Миндюк  К. И.  Нешков  М   Просвещение    2024</w:t>
      </w:r>
      <w:bookmarkStart w:id="5" w:name="block-66097523"/>
      <w:bookmarkEnd w:id="5"/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Применение признаков делимости, разложение на множители натуральных чисел.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Реальные зависимости, в том числе прямая и обратная пропорциональности.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bookmarkStart w:id="6" w:name="_Toc124426221"/>
      <w:bookmarkEnd w:id="6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Свойства степени с натуральным показателем.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bookmarkStart w:id="7" w:name="_Toc124426222"/>
      <w:bookmarkEnd w:id="7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Уравнение, корень уравнения, правила преобразования уравнения, равносильность уравнений.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Координата точки на прямой. Числовые промежутки. Расстояние между двумя точками координатной прямой.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4"/>
          <w:szCs w:val="24"/>
        </w:rPr>
        <w:t>Ox</w:t>
      </w: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4"/>
          <w:szCs w:val="24"/>
        </w:rPr>
        <w:t>Oy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= |</w:t>
      </w:r>
      <w:r>
        <w:rPr>
          <w:rFonts w:ascii="Times New Roman" w:hAnsi="Times New Roman"/>
          <w:color w:val="000000"/>
          <w:sz w:val="24"/>
          <w:szCs w:val="24"/>
        </w:rPr>
        <w:t>x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|. Графическое решение линейных уравнений и систем линейных уравнений.</w:t>
      </w:r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>
      <w:pPr>
        <w:pStyle w:val="Normal"/>
        <w:spacing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>
      <w:pPr>
        <w:pStyle w:val="Normal"/>
        <w:spacing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Степень с целым показателем и её свойства. Стандартная запись числа.</w:t>
      </w:r>
    </w:p>
    <w:p>
      <w:pPr>
        <w:pStyle w:val="Normal"/>
        <w:spacing w:before="0" w:after="0"/>
        <w:ind w:firstLine="600"/>
        <w:jc w:val="both"/>
        <w:rPr>
          <w:sz w:val="24"/>
          <w:szCs w:val="24"/>
          <w:lang w:val="ru-RU"/>
        </w:rPr>
      </w:pPr>
      <w:bookmarkStart w:id="8" w:name="_Toc124426225"/>
      <w:bookmarkEnd w:id="8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>
      <w:pPr>
        <w:pStyle w:val="Normal"/>
        <w:spacing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Квадратный трёхчлен, разложение квадратного трёхчлена на множители.</w:t>
      </w:r>
    </w:p>
    <w:p>
      <w:pPr>
        <w:pStyle w:val="Normal"/>
        <w:spacing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>
      <w:pPr>
        <w:pStyle w:val="Normal"/>
        <w:spacing w:before="0" w:after="0"/>
        <w:ind w:firstLine="600"/>
        <w:jc w:val="both"/>
        <w:rPr>
          <w:sz w:val="24"/>
          <w:szCs w:val="24"/>
          <w:lang w:val="ru-RU"/>
        </w:rPr>
      </w:pPr>
      <w:bookmarkStart w:id="9" w:name="_Toc124426226"/>
      <w:bookmarkEnd w:id="9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>
      <w:pPr>
        <w:pStyle w:val="Normal"/>
        <w:spacing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>
      <w:pPr>
        <w:pStyle w:val="Normal"/>
        <w:spacing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>
      <w:pPr>
        <w:pStyle w:val="Normal"/>
        <w:spacing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Решение текстовых задач алгебраическим способом.</w:t>
      </w:r>
    </w:p>
    <w:p>
      <w:pPr>
        <w:pStyle w:val="Normal"/>
        <w:spacing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>
      <w:pPr>
        <w:pStyle w:val="Normal"/>
        <w:spacing w:before="0" w:after="0"/>
        <w:ind w:firstLine="600"/>
        <w:jc w:val="both"/>
        <w:rPr>
          <w:sz w:val="24"/>
          <w:szCs w:val="24"/>
          <w:lang w:val="ru-RU"/>
        </w:rPr>
      </w:pPr>
      <w:bookmarkStart w:id="10" w:name="_Toc124426227"/>
      <w:bookmarkEnd w:id="10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</w:t>
      </w:r>
    </w:p>
    <w:p>
      <w:pPr>
        <w:pStyle w:val="Normal"/>
        <w:spacing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Понятие функции. Область определения и множество значений функции. Способы задания функций.</w:t>
      </w:r>
    </w:p>
    <w:p>
      <w:pPr>
        <w:pStyle w:val="Normal"/>
        <w:spacing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>
      <w:pPr>
        <w:pStyle w:val="Normal"/>
        <w:spacing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4"/>
          <w:szCs w:val="24"/>
        </w:rPr>
        <w:t>y</w:t>
      </w: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4"/>
          <w:szCs w:val="24"/>
        </w:rPr>
        <w:t>x</w:t>
      </w: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4"/>
          <w:szCs w:val="24"/>
        </w:rPr>
        <w:t>y</w:t>
      </w: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4"/>
          <w:szCs w:val="24"/>
        </w:rPr>
        <w:t>x</w:t>
      </w: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4"/>
          <w:szCs w:val="24"/>
        </w:rPr>
        <w:t>y</w:t>
      </w: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4"/>
          <w:szCs w:val="24"/>
        </w:rPr>
        <w:t>x</w:t>
      </w: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4"/>
          <w:szCs w:val="24"/>
        </w:rPr>
        <w:t>y</w:t>
      </w: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>=|</w:t>
      </w:r>
      <w:r>
        <w:rPr>
          <w:rFonts w:ascii="Times New Roman" w:hAnsi="Times New Roman"/>
          <w:i/>
          <w:color w:val="000000"/>
          <w:sz w:val="24"/>
          <w:szCs w:val="24"/>
        </w:rPr>
        <w:t>x</w:t>
      </w: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|.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Графическое решение уравнений и систем уравнений.</w:t>
      </w:r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Сравнение действительных чисел, арифметические действия с действительными числами.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Размеры объектов окружающего мира, длительность процессов в окружающем мире.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bookmarkStart w:id="11" w:name="_Toc124426230"/>
      <w:bookmarkEnd w:id="11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Линейное уравнение. Решение уравнений, сводящихся к линейным.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Решение дробно-рациональных уравнений. Решение текстовых задач алгебраическим методом.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Решение текстовых задач алгебраическим способом.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Числовые неравенства и их свойства.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>
      <w:pPr>
        <w:pStyle w:val="Normal"/>
        <w:spacing w:before="0" w:after="0"/>
        <w:ind w:firstLine="600"/>
        <w:jc w:val="both"/>
        <w:rPr>
          <w:sz w:val="24"/>
          <w:szCs w:val="24"/>
          <w:lang w:val="ru-RU"/>
        </w:rPr>
      </w:pPr>
      <w:bookmarkStart w:id="12" w:name="_Toc124426231"/>
      <w:bookmarkEnd w:id="12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</w:t>
      </w:r>
    </w:p>
    <w:p>
      <w:pPr>
        <w:pStyle w:val="Normal"/>
        <w:spacing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>
      <w:pPr>
        <w:pStyle w:val="Normal"/>
        <w:spacing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4"/>
          <w:szCs w:val="24"/>
        </w:rPr>
        <w:t>y</w:t>
      </w:r>
      <w:r>
        <w:rPr>
          <w:rFonts w:ascii="Times New Roman" w:hAnsi="Times New Roman"/>
          <w:color w:val="333333"/>
          <w:sz w:val="24"/>
          <w:szCs w:val="24"/>
          <w:lang w:val="ru-RU"/>
        </w:rPr>
        <w:t xml:space="preserve"> = </w:t>
      </w:r>
      <w:r>
        <w:rPr>
          <w:rFonts w:ascii="Times New Roman" w:hAnsi="Times New Roman"/>
          <w:color w:val="333333"/>
          <w:sz w:val="24"/>
          <w:szCs w:val="24"/>
        </w:rPr>
        <w:t>kx</w:t>
      </w:r>
      <w:r>
        <w:rPr>
          <w:rFonts w:ascii="Times New Roman" w:hAnsi="Times New Roman"/>
          <w:color w:val="333333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color w:val="333333"/>
          <w:sz w:val="24"/>
          <w:szCs w:val="24"/>
        </w:rPr>
        <w:t>y</w:t>
      </w:r>
      <w:r>
        <w:rPr>
          <w:rFonts w:ascii="Times New Roman" w:hAnsi="Times New Roman"/>
          <w:color w:val="333333"/>
          <w:sz w:val="24"/>
          <w:szCs w:val="24"/>
          <w:lang w:val="ru-RU"/>
        </w:rPr>
        <w:t xml:space="preserve"> = </w:t>
      </w:r>
      <w:r>
        <w:rPr>
          <w:rFonts w:ascii="Times New Roman" w:hAnsi="Times New Roman"/>
          <w:color w:val="333333"/>
          <w:sz w:val="24"/>
          <w:szCs w:val="24"/>
        </w:rPr>
        <w:t>kx</w:t>
      </w:r>
      <w:r>
        <w:rPr>
          <w:rFonts w:ascii="Times New Roman" w:hAnsi="Times New Roman"/>
          <w:color w:val="333333"/>
          <w:sz w:val="24"/>
          <w:szCs w:val="24"/>
          <w:lang w:val="ru-RU"/>
        </w:rPr>
        <w:t xml:space="preserve"> + </w:t>
      </w:r>
      <w:r>
        <w:rPr>
          <w:rFonts w:ascii="Times New Roman" w:hAnsi="Times New Roman"/>
          <w:color w:val="333333"/>
          <w:sz w:val="24"/>
          <w:szCs w:val="24"/>
        </w:rPr>
        <w:t>b</w:t>
      </w:r>
      <w:r>
        <w:rPr>
          <w:rFonts w:ascii="Times New Roman" w:hAnsi="Times New Roman"/>
          <w:color w:val="333333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color w:val="333333"/>
          <w:sz w:val="24"/>
          <w:szCs w:val="24"/>
        </w:rPr>
        <w:t>y</w:t>
      </w:r>
      <w:r>
        <w:rPr>
          <w:rFonts w:ascii="Times New Roman" w:hAnsi="Times New Roman"/>
          <w:color w:val="333333"/>
          <w:sz w:val="24"/>
          <w:szCs w:val="24"/>
          <w:lang w:val="ru-RU"/>
        </w:rPr>
        <w:t xml:space="preserve"> = </w:t>
      </w:r>
      <w:r>
        <w:rPr>
          <w:rFonts w:ascii="Times New Roman" w:hAnsi="Times New Roman"/>
          <w:color w:val="333333"/>
          <w:sz w:val="24"/>
          <w:szCs w:val="24"/>
        </w:rPr>
        <w:t>k</w:t>
      </w:r>
      <w:r>
        <w:rPr>
          <w:rFonts w:ascii="Times New Roman" w:hAnsi="Times New Roman"/>
          <w:color w:val="333333"/>
          <w:sz w:val="24"/>
          <w:szCs w:val="24"/>
          <w:lang w:val="ru-RU"/>
        </w:rPr>
        <w:t>/</w:t>
      </w:r>
      <w:r>
        <w:rPr>
          <w:rFonts w:ascii="Times New Roman" w:hAnsi="Times New Roman"/>
          <w:color w:val="333333"/>
          <w:sz w:val="24"/>
          <w:szCs w:val="24"/>
        </w:rPr>
        <w:t>x</w:t>
      </w:r>
      <w:r>
        <w:rPr>
          <w:rFonts w:ascii="Times New Roman" w:hAnsi="Times New Roman"/>
          <w:color w:val="333333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color w:val="333333"/>
          <w:sz w:val="24"/>
          <w:szCs w:val="24"/>
        </w:rPr>
        <w:t>y</w:t>
      </w:r>
      <w:r>
        <w:rPr>
          <w:rFonts w:ascii="Times New Roman" w:hAnsi="Times New Roman"/>
          <w:color w:val="333333"/>
          <w:sz w:val="24"/>
          <w:szCs w:val="24"/>
          <w:lang w:val="ru-RU"/>
        </w:rPr>
        <w:t xml:space="preserve"> = </w:t>
      </w:r>
      <w:r>
        <w:rPr>
          <w:rFonts w:ascii="Times New Roman" w:hAnsi="Times New Roman"/>
          <w:color w:val="333333"/>
          <w:sz w:val="24"/>
          <w:szCs w:val="24"/>
        </w:rPr>
        <w:t>x</w:t>
      </w:r>
      <w:r>
        <w:rPr>
          <w:rFonts w:ascii="Times New Roman" w:hAnsi="Times New Roman"/>
          <w:color w:val="333333"/>
          <w:sz w:val="24"/>
          <w:szCs w:val="24"/>
          <w:lang w:val="ru-RU"/>
        </w:rPr>
        <w:t xml:space="preserve">3, </w:t>
      </w:r>
      <w:r>
        <w:rPr>
          <w:rFonts w:ascii="Times New Roman" w:hAnsi="Times New Roman"/>
          <w:color w:val="333333"/>
          <w:sz w:val="24"/>
          <w:szCs w:val="24"/>
        </w:rPr>
        <w:t>y</w:t>
      </w:r>
      <w:r>
        <w:rPr>
          <w:rFonts w:ascii="Times New Roman" w:hAnsi="Times New Roman"/>
          <w:color w:val="333333"/>
          <w:sz w:val="24"/>
          <w:szCs w:val="24"/>
          <w:lang w:val="ru-RU"/>
        </w:rPr>
        <w:t xml:space="preserve"> = √</w:t>
      </w:r>
      <w:r>
        <w:rPr>
          <w:rFonts w:ascii="Times New Roman" w:hAnsi="Times New Roman"/>
          <w:color w:val="333333"/>
          <w:sz w:val="24"/>
          <w:szCs w:val="24"/>
        </w:rPr>
        <w:t>x</w:t>
      </w:r>
      <w:r>
        <w:rPr>
          <w:rFonts w:ascii="Times New Roman" w:hAnsi="Times New Roman"/>
          <w:color w:val="333333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color w:val="333333"/>
          <w:sz w:val="24"/>
          <w:szCs w:val="24"/>
        </w:rPr>
        <w:t>y</w:t>
      </w:r>
      <w:r>
        <w:rPr>
          <w:rFonts w:ascii="Times New Roman" w:hAnsi="Times New Roman"/>
          <w:color w:val="333333"/>
          <w:sz w:val="24"/>
          <w:szCs w:val="24"/>
          <w:lang w:val="ru-RU"/>
        </w:rPr>
        <w:t xml:space="preserve"> = |</w:t>
      </w:r>
      <w:r>
        <w:rPr>
          <w:rFonts w:ascii="Times New Roman" w:hAnsi="Times New Roman"/>
          <w:color w:val="333333"/>
          <w:sz w:val="24"/>
          <w:szCs w:val="24"/>
        </w:rPr>
        <w:t>x</w:t>
      </w:r>
      <w:r>
        <w:rPr>
          <w:rFonts w:ascii="Times New Roman" w:hAnsi="Times New Roman"/>
          <w:color w:val="333333"/>
          <w:sz w:val="24"/>
          <w:szCs w:val="24"/>
          <w:lang w:val="ru-RU"/>
        </w:rPr>
        <w:t xml:space="preserve">|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, и их свойства.</w:t>
      </w:r>
    </w:p>
    <w:p>
      <w:pPr>
        <w:pStyle w:val="Normal"/>
        <w:spacing w:before="0" w:after="0"/>
        <w:ind w:firstLine="600"/>
        <w:jc w:val="both"/>
        <w:rPr>
          <w:sz w:val="24"/>
          <w:szCs w:val="24"/>
          <w:lang w:val="ru-RU"/>
        </w:rPr>
      </w:pPr>
      <w:bookmarkStart w:id="13" w:name="_Toc124426232"/>
      <w:bookmarkEnd w:id="13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Числовые последовательности и прогрессии</w:t>
      </w:r>
    </w:p>
    <w:p>
      <w:pPr>
        <w:pStyle w:val="Normal"/>
        <w:spacing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-го члена.</w:t>
      </w:r>
    </w:p>
    <w:p>
      <w:pPr>
        <w:pStyle w:val="Normal"/>
        <w:spacing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4"/>
          <w:szCs w:val="24"/>
        </w:rPr>
        <w:t>n</w:t>
      </w: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членов.</w:t>
      </w:r>
    </w:p>
    <w:p>
      <w:pPr>
        <w:sectPr>
          <w:type w:val="nextPage"/>
          <w:pgSz w:w="11906" w:h="16383"/>
          <w:pgMar w:left="567" w:right="567" w:gutter="0" w:header="0" w:top="567" w:footer="0" w:bottom="567"/>
          <w:pgNumType w:fmt="decimal"/>
          <w:formProt w:val="false"/>
          <w:textDirection w:val="lrTb"/>
          <w:docGrid w:type="default" w:linePitch="299" w:charSpace="8192"/>
        </w:sectPr>
        <w:pStyle w:val="Normal"/>
        <w:spacing w:before="0" w:after="0"/>
        <w:ind w:firstLine="600"/>
        <w:jc w:val="both"/>
        <w:rPr>
          <w:sz w:val="24"/>
          <w:szCs w:val="24"/>
          <w:lang w:val="ru-RU"/>
        </w:rPr>
      </w:pPr>
      <w:bookmarkStart w:id="14" w:name="block-66097524_Копия_1"/>
      <w:r>
        <w:rPr>
          <w:rFonts w:ascii="Times New Roman" w:hAnsi="Times New Roman"/>
          <w:color w:val="000000"/>
          <w:sz w:val="24"/>
          <w:szCs w:val="24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  <w:bookmarkStart w:id="15" w:name="block-66097524"/>
      <w:bookmarkEnd w:id="14"/>
      <w:bookmarkEnd w:id="15"/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УЧЕБНОГО КУРСА «АЛГЕБРА» НА УРОВНЕ ОСНОВНОГО ОБЩЕГО ОБРАЗОВАНИЯ</w:t>
      </w:r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освоения программы учебного курса «Алгебра» характеризуются: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3) трудовое воспитание: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8) адаптация к изменяющимся условиям социальной и природной среды: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exact" w:line="264" w:before="0" w:after="0"/>
        <w:ind w:left="120" w:hanging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>
      <w:pPr>
        <w:pStyle w:val="Normal"/>
        <w:spacing w:lineRule="exact" w:line="264" w:before="0" w:after="0"/>
        <w:ind w:left="120" w:hanging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</w:p>
    <w:p>
      <w:pPr>
        <w:pStyle w:val="Normal"/>
        <w:spacing w:lineRule="exact" w:line="264" w:before="0" w:after="0"/>
        <w:ind w:left="120" w:hanging="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Базовые логические действия: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pStyle w:val="Normal"/>
        <w:spacing w:lineRule="exact" w:line="264" w:before="0" w:after="0"/>
        <w:ind w:left="120" w:hanging="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>
      <w:pPr>
        <w:pStyle w:val="Normal"/>
        <w:spacing w:lineRule="exact" w:line="264" w:before="0" w:after="0"/>
        <w:ind w:left="120" w:hanging="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Работа с информацией: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>
      <w:pPr>
        <w:pStyle w:val="Normal"/>
        <w:spacing w:lineRule="exact" w:line="264" w:before="0" w:after="0"/>
        <w:ind w:left="120" w:hanging="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>
      <w:pPr>
        <w:pStyle w:val="Normal"/>
        <w:spacing w:lineRule="exact" w:line="264" w:before="0" w:after="0"/>
        <w:ind w:left="120" w:hanging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>
      <w:pPr>
        <w:pStyle w:val="Normal"/>
        <w:spacing w:lineRule="exact" w:line="264" w:before="0" w:after="0"/>
        <w:ind w:left="120" w:hanging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>
      <w:pPr>
        <w:pStyle w:val="Normal"/>
        <w:numPr>
          <w:ilvl w:val="0"/>
          <w:numId w:val="5"/>
        </w:numPr>
        <w:spacing w:lineRule="exact" w:line="264" w:before="0"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>
      <w:pPr>
        <w:pStyle w:val="Normal"/>
        <w:spacing w:lineRule="exact" w:line="264" w:before="0" w:after="0"/>
        <w:ind w:left="120" w:hanging="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Самоконтроль, эмоциональный интеллект:</w:t>
      </w:r>
    </w:p>
    <w:p>
      <w:pPr>
        <w:pStyle w:val="Normal"/>
        <w:numPr>
          <w:ilvl w:val="0"/>
          <w:numId w:val="6"/>
        </w:numPr>
        <w:spacing w:lineRule="exact" w:line="264" w:before="0"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>
      <w:pPr>
        <w:pStyle w:val="Normal"/>
        <w:numPr>
          <w:ilvl w:val="0"/>
          <w:numId w:val="6"/>
        </w:numPr>
        <w:spacing w:lineRule="exact" w:line="264" w:before="0"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>
      <w:pPr>
        <w:pStyle w:val="Normal"/>
        <w:numPr>
          <w:ilvl w:val="0"/>
          <w:numId w:val="6"/>
        </w:numPr>
        <w:spacing w:lineRule="exact" w:line="264" w:before="0"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>
      <w:pPr>
        <w:pStyle w:val="Normal"/>
        <w:spacing w:lineRule="exact" w:line="264" w:before="0" w:after="0"/>
        <w:ind w:left="120" w:hanging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bookmarkStart w:id="16" w:name="_Toc124426234"/>
      <w:bookmarkEnd w:id="16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в 7 классе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bookmarkStart w:id="17" w:name="_Toc124426235"/>
      <w:bookmarkEnd w:id="17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Сравнивать и упорядочивать рациональные числа.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Округлять числа.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Применять признаки делимости, разложение на множители натуральных чисел.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bookmarkStart w:id="18" w:name="_Toc124426236"/>
      <w:bookmarkEnd w:id="18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Находить значения буквенных выражений при заданных значениях переменных.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свойства степеней с натуральными показателями для преобразования выражений.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bookmarkStart w:id="19" w:name="_Toc124426237"/>
      <w:bookmarkEnd w:id="19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Применять графические методы при решении линейных уравнений и их систем.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Подбирать примеры пар чисел, являющихся решением линейного уравнения с двумя переменными.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Решать системы двух линейных уравнений с двумя переменными, в том числе графически.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bookmarkStart w:id="20" w:name="_Toc124426238"/>
      <w:bookmarkEnd w:id="20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= |х|.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Находить значение функции по значению её аргумента.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в 8 классе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bookmarkStart w:id="21" w:name="_Toc124426240"/>
      <w:bookmarkEnd w:id="21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записи больших и малых чисел с помощью десятичных дробей и степеней числа 10.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bookmarkStart w:id="22" w:name="_Toc124426241"/>
      <w:bookmarkEnd w:id="22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Раскладывать квадратный трёхчлен на множители.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bookmarkStart w:id="23" w:name="_Toc124426242"/>
      <w:bookmarkEnd w:id="23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bookmarkStart w:id="24" w:name="_Toc124426243"/>
      <w:bookmarkEnd w:id="24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>
      <w:pPr>
        <w:pStyle w:val="Normal"/>
        <w:spacing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Строить графики элементарных функций вида:</w:t>
      </w:r>
    </w:p>
    <w:p>
      <w:pPr>
        <w:pStyle w:val="Normal"/>
        <w:spacing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= </w:t>
      </w:r>
      <w:r>
        <w:rPr>
          <w:rFonts w:ascii="Times New Roman" w:hAnsi="Times New Roman"/>
          <w:color w:val="000000"/>
          <w:sz w:val="24"/>
          <w:szCs w:val="24"/>
        </w:rPr>
        <w:t>k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x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= </w:t>
      </w:r>
      <w:r>
        <w:rPr>
          <w:rFonts w:ascii="Times New Roman" w:hAnsi="Times New Roman"/>
          <w:color w:val="000000"/>
          <w:sz w:val="24"/>
          <w:szCs w:val="24"/>
        </w:rPr>
        <w:t>x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2, 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= </w:t>
      </w:r>
      <w:r>
        <w:rPr>
          <w:rFonts w:ascii="Times New Roman" w:hAnsi="Times New Roman"/>
          <w:color w:val="000000"/>
          <w:sz w:val="24"/>
          <w:szCs w:val="24"/>
        </w:rPr>
        <w:t>x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3,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= |</w:t>
      </w:r>
      <w:r>
        <w:rPr>
          <w:rFonts w:ascii="Times New Roman" w:hAnsi="Times New Roman"/>
          <w:color w:val="000000"/>
          <w:sz w:val="24"/>
          <w:szCs w:val="24"/>
        </w:rPr>
        <w:t>x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|, 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= √</w:t>
      </w:r>
      <w:r>
        <w:rPr>
          <w:rFonts w:ascii="Times New Roman" w:hAnsi="Times New Roman"/>
          <w:color w:val="000000"/>
          <w:sz w:val="24"/>
          <w:szCs w:val="24"/>
        </w:rPr>
        <w:t>x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, описывать свойства числовой функции по её графику.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в 9 классе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bookmarkStart w:id="25" w:name="_Toc124426245"/>
      <w:bookmarkEnd w:id="25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Сравнивать и упорядочивать рациональные и иррациональные числа.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bookmarkStart w:id="26" w:name="_Toc124426246"/>
      <w:bookmarkEnd w:id="26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Использовать неравенства при решении различных задач.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bookmarkStart w:id="27" w:name="_Toc124426247"/>
      <w:bookmarkEnd w:id="27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</w:t>
      </w:r>
    </w:p>
    <w:p>
      <w:pPr>
        <w:pStyle w:val="Normal"/>
        <w:spacing w:lineRule="exact" w:line="360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4"/>
          <w:szCs w:val="24"/>
        </w:rPr>
        <w:t>y</w:t>
      </w: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4"/>
          <w:szCs w:val="24"/>
        </w:rPr>
        <w:t>kx</w:t>
      </w: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4"/>
          <w:szCs w:val="24"/>
        </w:rPr>
        <w:t>y</w:t>
      </w: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4"/>
          <w:szCs w:val="24"/>
        </w:rPr>
        <w:t>kx</w:t>
      </w: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4"/>
          <w:szCs w:val="24"/>
        </w:rPr>
        <w:t>b</w:t>
      </w: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4"/>
          <w:szCs w:val="24"/>
        </w:rPr>
        <w:t>y</w:t>
      </w: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4"/>
          <w:szCs w:val="24"/>
        </w:rPr>
        <w:t>k</w:t>
      </w: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>/</w:t>
      </w:r>
      <w:r>
        <w:rPr>
          <w:rFonts w:ascii="Times New Roman" w:hAnsi="Times New Roman"/>
          <w:i/>
          <w:color w:val="000000"/>
          <w:sz w:val="24"/>
          <w:szCs w:val="24"/>
        </w:rPr>
        <w:t>x</w:t>
      </w: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4"/>
          <w:szCs w:val="24"/>
        </w:rPr>
        <w:t>y</w:t>
      </w: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4"/>
          <w:szCs w:val="24"/>
        </w:rPr>
        <w:t>ax</w:t>
      </w: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4"/>
          <w:szCs w:val="24"/>
        </w:rPr>
        <w:t>bx</w:t>
      </w: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4"/>
          <w:szCs w:val="24"/>
        </w:rPr>
        <w:t>c</w:t>
      </w: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4"/>
          <w:szCs w:val="24"/>
        </w:rPr>
        <w:t>y</w:t>
      </w: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4"/>
          <w:szCs w:val="24"/>
        </w:rPr>
        <w:t>x</w:t>
      </w: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3, 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= √</w:t>
      </w:r>
      <w:r>
        <w:rPr>
          <w:rFonts w:ascii="Times New Roman" w:hAnsi="Times New Roman"/>
          <w:color w:val="000000"/>
          <w:sz w:val="24"/>
          <w:szCs w:val="24"/>
        </w:rPr>
        <w:t>x</w:t>
      </w: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4"/>
          <w:szCs w:val="24"/>
        </w:rPr>
        <w:t>y</w:t>
      </w: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4"/>
          <w:szCs w:val="24"/>
        </w:rPr>
        <w:t>x</w:t>
      </w: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>|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, в зависимости от значений коэффициентов, описывать свойства функций.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Числовые последовательности и прогрессии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Распознавать арифметическую и геометрическую прогрессии при разных способах задания.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членов.</w:t>
      </w:r>
    </w:p>
    <w:p>
      <w:pPr>
        <w:pStyle w:val="Normal"/>
        <w:spacing w:lineRule="exact" w:line="264" w:before="0"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Изображать члены последовательности точками на координатной плоскости.</w:t>
      </w:r>
    </w:p>
    <w:p>
      <w:pPr>
        <w:sectPr>
          <w:type w:val="nextPage"/>
          <w:pgSz w:w="11906" w:h="16383"/>
          <w:pgMar w:left="567" w:right="567" w:gutter="0" w:header="0" w:top="567" w:footer="0" w:bottom="567"/>
          <w:pgNumType w:fmt="decimal"/>
          <w:formProt w:val="false"/>
          <w:textDirection w:val="lrTb"/>
          <w:docGrid w:type="default" w:linePitch="299" w:charSpace="8192"/>
        </w:sectPr>
        <w:pStyle w:val="Normal"/>
        <w:spacing w:lineRule="exact" w:line="264" w:before="0" w:after="0"/>
        <w:ind w:firstLine="600"/>
        <w:jc w:val="both"/>
        <w:rPr>
          <w:lang w:val="ru-RU"/>
        </w:rPr>
      </w:pPr>
      <w:bookmarkStart w:id="28" w:name="block-66097519_Копия_1"/>
      <w:r>
        <w:rPr>
          <w:rFonts w:ascii="Times New Roman" w:hAnsi="Times New Roman"/>
          <w:color w:val="000000"/>
          <w:sz w:val="24"/>
          <w:szCs w:val="24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9" w:name="block-66097519"/>
      <w:bookmarkStart w:id="30" w:name="_Toc124426249"/>
      <w:bookmarkEnd w:id="28"/>
      <w:bookmarkEnd w:id="30"/>
    </w:p>
    <w:p>
      <w:pPr>
        <w:pStyle w:val="Normal"/>
        <w:spacing w:before="0" w:after="0"/>
        <w:ind w:left="120" w:hanging="0"/>
        <w:rPr/>
      </w:pPr>
      <w:bookmarkStart w:id="31" w:name="block-66097520"/>
      <w:bookmarkEnd w:id="29"/>
      <w:bookmarkEnd w:id="31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13594" w:type="dxa"/>
        <w:jc w:val="left"/>
        <w:tblInd w:w="215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/>
      </w:tblPr>
      <w:tblGrid>
        <w:gridCol w:w="694"/>
        <w:gridCol w:w="3976"/>
        <w:gridCol w:w="1134"/>
        <w:gridCol w:w="1702"/>
        <w:gridCol w:w="1701"/>
        <w:gridCol w:w="4386"/>
      </w:tblGrid>
      <w:tr>
        <w:trPr>
          <w:trHeight w:val="144" w:hRule="atLeast"/>
        </w:trPr>
        <w:tc>
          <w:tcPr>
            <w:tcW w:w="6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9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5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3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9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397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38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>
        <w:trPr>
          <w:trHeight w:val="144" w:hRule="atLeast"/>
        </w:trPr>
        <w:tc>
          <w:tcPr>
            <w:tcW w:w="46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8192"/>
        </w:sectPr>
      </w:pPr>
    </w:p>
    <w:p>
      <w:pPr>
        <w:pStyle w:val="Normal"/>
        <w:spacing w:before="0" w:after="0"/>
        <w:rPr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13594" w:type="dxa"/>
        <w:jc w:val="left"/>
        <w:tblInd w:w="215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/>
      </w:tblPr>
      <w:tblGrid>
        <w:gridCol w:w="694"/>
        <w:gridCol w:w="4543"/>
        <w:gridCol w:w="1134"/>
        <w:gridCol w:w="1702"/>
        <w:gridCol w:w="1581"/>
        <w:gridCol w:w="3939"/>
      </w:tblGrid>
      <w:tr>
        <w:trPr>
          <w:trHeight w:val="144" w:hRule="atLeast"/>
        </w:trPr>
        <w:tc>
          <w:tcPr>
            <w:tcW w:w="6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5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9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9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54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93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5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567" w:right="567" w:gutter="0" w:header="0" w:top="567" w:footer="0" w:bottom="567"/>
          <w:pgNumType w:fmt="decimal"/>
          <w:formProt w:val="false"/>
          <w:textDirection w:val="lrTb"/>
          <w:docGrid w:type="default" w:linePitch="299" w:charSpace="8192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13594" w:type="dxa"/>
        <w:jc w:val="left"/>
        <w:tblInd w:w="215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/>
      </w:tblPr>
      <w:tblGrid>
        <w:gridCol w:w="644"/>
        <w:gridCol w:w="4593"/>
        <w:gridCol w:w="1134"/>
        <w:gridCol w:w="1702"/>
        <w:gridCol w:w="1817"/>
        <w:gridCol w:w="3703"/>
      </w:tblGrid>
      <w:tr>
        <w:trPr>
          <w:trHeight w:val="144" w:hRule="atLeast"/>
        </w:trPr>
        <w:tc>
          <w:tcPr>
            <w:tcW w:w="6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5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59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70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>
        <w:trPr>
          <w:trHeight w:val="144" w:hRule="atLeast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>
        <w:trPr>
          <w:trHeight w:val="144" w:hRule="atLeast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>
        <w:trPr>
          <w:trHeight w:val="144" w:hRule="atLeast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>
        <w:trPr>
          <w:trHeight w:val="144" w:hRule="atLeast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>
        <w:trPr>
          <w:trHeight w:val="144" w:hRule="atLeast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>
        <w:trPr>
          <w:trHeight w:val="144" w:hRule="atLeast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>
        <w:trPr>
          <w:trHeight w:val="144" w:hRule="atLeast"/>
        </w:trPr>
        <w:tc>
          <w:tcPr>
            <w:tcW w:w="5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3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567" w:right="567" w:gutter="0" w:header="0" w:top="567" w:footer="0" w:bottom="567"/>
          <w:pgNumType w:fmt="decimal"/>
          <w:formProt w:val="false"/>
          <w:textDirection w:val="lrTb"/>
          <w:docGrid w:type="default" w:linePitch="299" w:charSpace="8192"/>
        </w:sectPr>
      </w:pPr>
    </w:p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8192"/>
        </w:sectPr>
        <w:pStyle w:val="Normal"/>
        <w:rPr/>
      </w:pPr>
      <w:r>
        <w:rPr/>
      </w:r>
      <w:bookmarkStart w:id="32" w:name="block-66097520_Копия_1"/>
      <w:bookmarkStart w:id="33" w:name="block-66097520_Копия_1"/>
      <w:bookmarkEnd w:id="33"/>
    </w:p>
    <w:p>
      <w:pPr>
        <w:pStyle w:val="Normal"/>
        <w:spacing w:before="0" w:after="0"/>
        <w:ind w:left="120" w:hanging="0"/>
        <w:rPr/>
      </w:pPr>
      <w:bookmarkStart w:id="34" w:name="block-66097521"/>
      <w:bookmarkEnd w:id="34"/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13244" w:type="dxa"/>
        <w:jc w:val="left"/>
        <w:tblInd w:w="215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/>
      </w:tblPr>
      <w:tblGrid>
        <w:gridCol w:w="642"/>
        <w:gridCol w:w="2960"/>
        <w:gridCol w:w="858"/>
        <w:gridCol w:w="1421"/>
        <w:gridCol w:w="1081"/>
        <w:gridCol w:w="1679"/>
        <w:gridCol w:w="2834"/>
        <w:gridCol w:w="1767"/>
      </w:tblGrid>
      <w:tr>
        <w:trPr>
          <w:trHeight w:val="144" w:hRule="atLeast"/>
        </w:trPr>
        <w:tc>
          <w:tcPr>
            <w:tcW w:w="6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3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7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Домашнее задание</w:t>
            </w:r>
          </w:p>
        </w:tc>
      </w:tr>
      <w:tr>
        <w:trPr>
          <w:trHeight w:val="144" w:hRule="atLeast"/>
        </w:trPr>
        <w:tc>
          <w:tcPr>
            <w:tcW w:w="64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96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67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3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76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01.09.2025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0"/>
              </w:rPr>
              <w:t>https://oblakoz.ru/conspect/488069/obyknovennye-drobi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03.09.2025</w:t>
            </w:r>
          </w:p>
        </w:tc>
        <w:tc>
          <w:tcPr>
            <w:tcW w:w="28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0"/>
              </w:rPr>
              <w:t>https://lesson.academy-content.myschool.edu.ru/lesson/b93d2151-4c9e-4358-b889-84d951e0b7ce</w:t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04.09.2025</w:t>
            </w:r>
          </w:p>
        </w:tc>
        <w:tc>
          <w:tcPr>
            <w:tcW w:w="283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08.09.2025</w:t>
            </w:r>
          </w:p>
        </w:tc>
        <w:tc>
          <w:tcPr>
            <w:tcW w:w="28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0"/>
              </w:rPr>
              <w:t>https://lesson.academy-content.myschool.edu.ru/lesson/c97f0be3-74bc-4799-8357-ff499c91efcd</w:t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10.09.2025</w:t>
            </w:r>
          </w:p>
        </w:tc>
        <w:tc>
          <w:tcPr>
            <w:tcW w:w="283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11.09.2025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15.09.2025</w:t>
            </w:r>
          </w:p>
        </w:tc>
        <w:tc>
          <w:tcPr>
            <w:tcW w:w="28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0"/>
              </w:rPr>
              <w:t>https://lesson.academy-content.myschool.edu.ru/lesson/498e901f-a36f-4304-b9f7-510f80cdf975</w:t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17.09.2025</w:t>
            </w:r>
          </w:p>
        </w:tc>
        <w:tc>
          <w:tcPr>
            <w:tcW w:w="283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18.09.2025</w:t>
            </w:r>
          </w:p>
        </w:tc>
        <w:tc>
          <w:tcPr>
            <w:tcW w:w="28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22.09.2025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24.09.2025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25.09.2025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29.09.2025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01.10.2025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02.10.2025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06.10.2025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08.10.2025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09.10.2025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13.10.2025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15.10.2025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16.10.2025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20.10.2025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22.10.2025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23.10.2025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06.11.2025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10.11.2025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12.11.2025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13.11.2025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17.11.2025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19.11.2025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20.11.2025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24.11.2025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26.11.2025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27.11.2025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01.12.2025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03.12.2025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04.12.2025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08.12.2025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10.12.2025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11.12.2025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15.12.2025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17.12.2025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18.12.2025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22.12.2025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24.12.2025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25.12.2025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29.12.2025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12.01.2026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14.01.2026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15.01.2026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19.01.2026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21.01.2026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22.01.2026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26.01.2026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28.01.2026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29.01.2026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02.02.2026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04.02.2026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05.02.2026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09.02.2026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11.02.2026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12.02.2026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16.02.2026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18.02.2026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19.02.2026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25.02.2026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26.02.2026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02.03.2026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04.03.2026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05.03.2026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11.03.2026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12.03.2026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16.03.2026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18.03.2026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19.03.2026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23.03.2026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25.03.2026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26.03.2026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06.04.2026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08.04.2026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09.04.2026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13.04.2026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15.04.2026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16.04.2026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20.04.2026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22.04.2026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23.04.2026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27.04.2026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27.04.2026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29.04.2026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30.04.2026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04.05.2026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06.05.2026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07.05.2026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 / Всероссийская проверочная работа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13.05.2026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/ Всероссийская проверочная работа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14.05.2026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18.05.2026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20.05.2026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21.05.2026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25.05.2026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36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5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8192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13743" w:type="dxa"/>
        <w:jc w:val="left"/>
        <w:tblInd w:w="215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/>
      </w:tblPr>
      <w:tblGrid>
        <w:gridCol w:w="662"/>
        <w:gridCol w:w="4292"/>
        <w:gridCol w:w="852"/>
        <w:gridCol w:w="1132"/>
        <w:gridCol w:w="1134"/>
        <w:gridCol w:w="1561"/>
        <w:gridCol w:w="2409"/>
        <w:gridCol w:w="1699"/>
      </w:tblGrid>
      <w:tr>
        <w:trPr>
          <w:trHeight w:val="144" w:hRule="atLeast"/>
        </w:trPr>
        <w:tc>
          <w:tcPr>
            <w:tcW w:w="6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2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1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6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Домаш задание</w:t>
            </w:r>
          </w:p>
        </w:tc>
      </w:tr>
      <w:tr>
        <w:trPr>
          <w:trHeight w:val="144" w:hRule="atLeast"/>
        </w:trPr>
        <w:tc>
          <w:tcPr>
            <w:tcW w:w="66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29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56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40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69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01.09.2025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03.09.2025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04.09.2025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08.09.2025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10.09.2025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11.09.2025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15.09.2025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17.09.2025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18.09.2025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22.09.2025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24.09.2025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25.09.2025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29.09.2025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01.10.2025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02.10.2025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06.10.2025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08.10.2025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09.10.2025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13.10.2025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15.10.2025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16.10.2025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20.10.2025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22.10.2025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23.10.2025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05.11.2025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06.11.2025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10.11.2025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12.11.2025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13.11.2025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17.11.2025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19.11.2025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20.11.2025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24.11.2025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26.11.2025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27.11.2025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01.12.2025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03.12.2025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04.12.2025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08.12.2025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10.12.2025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11.12.2025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15.12.2025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17.12.2025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18.12.2025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22.12.2025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24.12.2025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25.12.2025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29.12.2025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12.01.2026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14.01.2026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15.01.2026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19.01.2026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21.01.2026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22.01.2026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26.01.2026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28.01.2026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29.01.2026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02.02.2026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04.02.2026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05.02.2026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09.02.2026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11.02.2026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12.02.2026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16.02.2026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18.02.2026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19.02.2026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25.02.2026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26.02.2026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02.03.2026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04.03.2026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05.03.2026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11.03.2026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12.03.2026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16.03.2026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18.03.2026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19.03.2026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23.03.2026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25.03.2026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26.03.2026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06.04.2026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08.04.2026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09.04.2026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13.04.2026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15.04.2026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16.04.2026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20.04.2026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22.04.2026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23.04.2026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27.04.2026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29.04.2026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30.04.2026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04.05.2026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06.05.2026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  <w:sz w:val="24"/>
              </w:rPr>
              <w:t>٧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07.05.2026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 / Всероссийская проверочная работа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13.05.2026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/ Всероссийская проверочная работа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14.05.2026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18.05.2026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20.05.2026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21.05.2026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25.05.2026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4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39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8192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13460" w:type="dxa"/>
        <w:jc w:val="left"/>
        <w:tblInd w:w="215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/>
      </w:tblPr>
      <w:tblGrid>
        <w:gridCol w:w="628"/>
        <w:gridCol w:w="3901"/>
        <w:gridCol w:w="850"/>
        <w:gridCol w:w="992"/>
        <w:gridCol w:w="992"/>
        <w:gridCol w:w="1560"/>
        <w:gridCol w:w="2411"/>
        <w:gridCol w:w="2124"/>
      </w:tblGrid>
      <w:tr>
        <w:trPr>
          <w:trHeight w:val="144" w:hRule="atLeast"/>
        </w:trPr>
        <w:tc>
          <w:tcPr>
            <w:tcW w:w="6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9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1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Домаш задание</w:t>
            </w:r>
          </w:p>
        </w:tc>
      </w:tr>
      <w:tr>
        <w:trPr>
          <w:trHeight w:val="144" w:hRule="atLeast"/>
        </w:trPr>
        <w:tc>
          <w:tcPr>
            <w:tcW w:w="62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390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 раб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раб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56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4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12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01.09.2025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03.09.2025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04.09.2025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08.09.2025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10.09.2025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11.09.2025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15.09.2025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17.09.2025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18.09.2025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22.09.2025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24.09.2025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25.09.2025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29.09.2025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01.10.2025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02.10.2025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06.10.2025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08.10.2025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09.10.2025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13.10.2025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15.10.2025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16.10.2025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20.10.2025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22.10.2025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23.10.2025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05.11.2025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06.11.2025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10.11.2025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12.11.2025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13.11.2025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17.11.2025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19.11.2025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20.11.2025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24.11.2025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26.11.2025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27.11.2025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01.12.2025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03.12.2025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04.12.2025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08.12.2025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10.12.2025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11.12.2025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15.12.2025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17.12.2025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18.12.2025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22.12.2025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24.12.2025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25.12.2025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29.12.2025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12.01.2026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14.01.2026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15.01.2026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19.01.2026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21.01.2026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22.01.2026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26.01.2026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28.01.2026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29.01.2026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02.02.2026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04.02.2026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05.02.2026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09.02.2026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11.02.2026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12.02.2026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16.02.2026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18.02.2026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19.02.2026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25.02.2026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26.02.2026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02.03.2026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04.03.2026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05.03.2026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11.03.2026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12.03.2026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16.03.2026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18.03.2026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19.03.2026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23.03.2026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25.03.2026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26.03.2026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06.04.2026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08.04.2026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09.04.2026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13.04.2026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15.04.2026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16.04.2026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20.04.2026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22.04.2026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23.04.2026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27.04.2026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29.04.2026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30.04.2026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04.05.2026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06.05.2026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07.05.2026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13.05.2026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14.05.2026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18.05.2026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20.05.2026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21.05.2026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25.05.2026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5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3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8192"/>
        </w:sectPr>
      </w:pPr>
    </w:p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8192"/>
        </w:sectPr>
        <w:pStyle w:val="Normal"/>
        <w:rPr/>
      </w:pPr>
      <w:r>
        <w:rPr/>
      </w:r>
      <w:bookmarkStart w:id="35" w:name="block-66097521_Копия_1"/>
      <w:bookmarkStart w:id="36" w:name="block-66097521_Копия_1"/>
      <w:bookmarkEnd w:id="36"/>
    </w:p>
    <w:p>
      <w:pPr>
        <w:pStyle w:val="Normal"/>
        <w:spacing w:lineRule="exact" w:line="336" w:before="199" w:after="199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ПРОВЕРЯЕМЫЕ ТРЕБОВАНИЯ К РЕЗУЛЬТАТАМ ОСВОЕНИЯ ОСНОВНОЙ ОБРАЗОВАТЕЛЬНОЙ ПРОГРАММЫ</w:t>
      </w:r>
    </w:p>
    <w:p>
      <w:pPr>
        <w:pStyle w:val="Normal"/>
        <w:spacing w:lineRule="exact" w:line="336" w:before="199" w:after="199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exact" w:line="336" w:before="199" w:after="199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>
      <w:pPr>
        <w:pStyle w:val="Normal"/>
        <w:spacing w:before="0" w:after="0"/>
        <w:ind w:left="120" w:hanging="0"/>
        <w:rPr/>
      </w:pPr>
      <w:r>
        <w:rPr/>
      </w:r>
    </w:p>
    <w:tbl>
      <w:tblPr>
        <w:tblW w:w="13297" w:type="dxa"/>
        <w:jc w:val="left"/>
        <w:tblInd w:w="39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/>
      </w:tblPr>
      <w:tblGrid>
        <w:gridCol w:w="2397"/>
        <w:gridCol w:w="10899"/>
      </w:tblGrid>
      <w:tr>
        <w:trPr>
          <w:trHeight w:val="144" w:hRule="atLeast"/>
        </w:trPr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272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Код проверяемого результата</w:t>
            </w:r>
          </w:p>
        </w:tc>
        <w:tc>
          <w:tcPr>
            <w:tcW w:w="10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272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>
        <w:trPr>
          <w:trHeight w:val="144" w:hRule="atLeast"/>
        </w:trPr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>
        <w:trPr>
          <w:trHeight w:val="144" w:hRule="atLeast"/>
        </w:trPr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0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Выполнять, сочетая устные и письменные приёмы, арифметические действия с рациональными числами</w:t>
            </w:r>
          </w:p>
        </w:tc>
      </w:tr>
      <w:tr>
        <w:trPr>
          <w:trHeight w:val="144" w:hRule="atLeast"/>
        </w:trPr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0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</w:t>
            </w:r>
          </w:p>
        </w:tc>
      </w:tr>
      <w:tr>
        <w:trPr>
          <w:trHeight w:val="144" w:hRule="atLeast"/>
        </w:trPr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0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Переходить от одной формы записи чисел к другой (преобразовывать десятичную дробь в обыкновенную, обыкновенную в десятичную, в частности, в бесконечную десятичную дробь)</w:t>
            </w:r>
          </w:p>
        </w:tc>
      </w:tr>
      <w:tr>
        <w:trPr>
          <w:trHeight w:val="144" w:hRule="atLeast"/>
        </w:trPr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0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и упорядочивать рациональные числа</w:t>
            </w:r>
          </w:p>
        </w:tc>
      </w:tr>
      <w:tr>
        <w:trPr>
          <w:trHeight w:val="144" w:hRule="atLeast"/>
        </w:trPr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0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Округлять числа</w:t>
            </w:r>
          </w:p>
        </w:tc>
      </w:tr>
      <w:tr>
        <w:trPr>
          <w:trHeight w:val="144" w:hRule="atLeast"/>
        </w:trPr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0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Выполнять прикидку и оценку результата вычислений, оценку значений числовых выражений. </w:t>
            </w:r>
            <w:r>
              <w:rPr>
                <w:rFonts w:ascii="Times New Roman" w:hAnsi="Times New Roman"/>
                <w:color w:val="000000"/>
                <w:sz w:val="24"/>
              </w:rPr>
              <w:t>Выполнять действия со степенями с натуральными показателями</w:t>
            </w:r>
          </w:p>
        </w:tc>
      </w:tr>
      <w:tr>
        <w:trPr>
          <w:trHeight w:val="144" w:hRule="atLeast"/>
        </w:trPr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0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признаки делимости, разложение на множители натуральных чисел</w:t>
            </w:r>
          </w:p>
        </w:tc>
      </w:tr>
      <w:tr>
        <w:trPr>
          <w:trHeight w:val="144" w:hRule="atLeast"/>
        </w:trPr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0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</w:t>
            </w:r>
          </w:p>
        </w:tc>
      </w:tr>
      <w:tr>
        <w:trPr>
          <w:trHeight w:val="144" w:hRule="atLeast"/>
        </w:trPr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>
        <w:trPr>
          <w:trHeight w:val="144" w:hRule="atLeast"/>
        </w:trPr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0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алгебраическую терминологию и символику, применять её в процессе освоения учебного материала</w:t>
            </w:r>
          </w:p>
        </w:tc>
      </w:tr>
      <w:tr>
        <w:trPr>
          <w:trHeight w:val="144" w:hRule="atLeast"/>
        </w:trPr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0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значения буквенных выражений при заданных значениях переменных</w:t>
            </w:r>
          </w:p>
        </w:tc>
      </w:tr>
      <w:tr>
        <w:trPr>
          <w:trHeight w:val="144" w:hRule="atLeast"/>
        </w:trPr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0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преобразования целого выражения в многочлен приведением подобных слагаемых, раскрытием скобок</w:t>
            </w:r>
          </w:p>
        </w:tc>
      </w:tr>
      <w:tr>
        <w:trPr>
          <w:trHeight w:val="144" w:hRule="atLeast"/>
        </w:trPr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0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умножение одночлена на многочлен и многочлена на многочлен, применять формулы квадрата суммы и квадрата разности</w:t>
            </w:r>
          </w:p>
        </w:tc>
      </w:tr>
      <w:tr>
        <w:trPr>
          <w:trHeight w:val="144" w:hRule="atLeast"/>
        </w:trPr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0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</w:t>
            </w:r>
          </w:p>
        </w:tc>
      </w:tr>
      <w:tr>
        <w:trPr>
          <w:trHeight w:val="144" w:hRule="atLeast"/>
        </w:trPr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0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преобразования многочленов для решения различных задач из математики, смежных предметов, из реальной практики</w:t>
            </w:r>
          </w:p>
        </w:tc>
      </w:tr>
      <w:tr>
        <w:trPr>
          <w:trHeight w:val="144" w:hRule="atLeast"/>
        </w:trPr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0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свойства степеней с натуральными показателями для преобразования выражений</w:t>
            </w:r>
          </w:p>
        </w:tc>
      </w:tr>
      <w:tr>
        <w:trPr>
          <w:trHeight w:val="144" w:hRule="atLeast"/>
        </w:trPr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>
        <w:trPr>
          <w:trHeight w:val="144" w:hRule="atLeast"/>
        </w:trPr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0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Решать линейные уравнения с одной переменной, применяя правила перехода от исходного уравнения к равносильному ему. </w:t>
            </w:r>
            <w:r>
              <w:rPr>
                <w:rFonts w:ascii="Times New Roman" w:hAnsi="Times New Roman"/>
                <w:color w:val="000000"/>
                <w:sz w:val="24"/>
              </w:rPr>
              <w:t>Проверять, является ли число корнем уравнения</w:t>
            </w:r>
          </w:p>
        </w:tc>
      </w:tr>
      <w:tr>
        <w:trPr>
          <w:trHeight w:val="144" w:hRule="atLeast"/>
        </w:trPr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0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графические методы при решении линейных уравнений и их систем</w:t>
            </w:r>
          </w:p>
        </w:tc>
      </w:tr>
      <w:tr>
        <w:trPr>
          <w:trHeight w:val="144" w:hRule="atLeast"/>
        </w:trPr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0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Подбирать примеры пар чисел, являющихся решением линейного уравнения с двумя переменными</w:t>
            </w:r>
          </w:p>
        </w:tc>
      </w:tr>
      <w:tr>
        <w:trPr>
          <w:trHeight w:val="144" w:hRule="atLeast"/>
        </w:trPr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0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Строить в координатной плоскости график линейного уравнения с двумя переменными; пользуясь графиком, приводить примеры решения уравнения</w:t>
            </w:r>
          </w:p>
        </w:tc>
      </w:tr>
      <w:tr>
        <w:trPr>
          <w:trHeight w:val="144" w:hRule="atLeast"/>
        </w:trPr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0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Решать системы двух линейных уравнений с двумя переменными, в том числе графически</w:t>
            </w:r>
          </w:p>
        </w:tc>
      </w:tr>
      <w:tr>
        <w:trPr>
          <w:trHeight w:val="144" w:hRule="atLeast"/>
        </w:trPr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0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</w:t>
            </w:r>
          </w:p>
        </w:tc>
      </w:tr>
      <w:tr>
        <w:trPr>
          <w:trHeight w:val="144" w:hRule="atLeast"/>
        </w:trPr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</w:tr>
      <w:tr>
        <w:trPr>
          <w:trHeight w:val="144" w:hRule="atLeast"/>
        </w:trPr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0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</w:t>
            </w:r>
          </w:p>
        </w:tc>
      </w:tr>
      <w:tr>
        <w:trPr>
          <w:trHeight w:val="144" w:hRule="atLeast"/>
        </w:trPr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0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Отмечать в координатной плоскости точки по заданным координатам</w:t>
            </w:r>
          </w:p>
        </w:tc>
      </w:tr>
      <w:tr>
        <w:trPr>
          <w:trHeight w:val="144" w:hRule="atLeast"/>
        </w:trPr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0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Строить графики линейных функций. Строить график функции </w:t>
            </w:r>
            <w:r>
              <w:rPr>
                <w:rFonts w:ascii="Times New Roman" w:hAnsi="Times New Roman"/>
                <w:color w:val="333333"/>
                <w:sz w:val="24"/>
                <w:shd w:fill="FFFFFF" w:val="clear"/>
              </w:rPr>
              <w:t>y</w:t>
            </w:r>
            <w:r>
              <w:rPr>
                <w:rFonts w:ascii="Times New Roman" w:hAnsi="Times New Roman"/>
                <w:color w:val="333333"/>
                <w:sz w:val="24"/>
                <w:shd w:fill="FFFFFF" w:val="clear"/>
                <w:lang w:val="ru-RU"/>
              </w:rPr>
              <w:t xml:space="preserve"> = |х|</w:t>
            </w:r>
          </w:p>
        </w:tc>
      </w:tr>
      <w:tr>
        <w:trPr>
          <w:trHeight w:val="144" w:hRule="atLeast"/>
        </w:trPr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0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с помощью функций известные зависимости между величинами: скорость, время, расстояние, цену, количество, стоимость, производительность, время, объём работы</w:t>
            </w:r>
          </w:p>
        </w:tc>
      </w:tr>
      <w:tr>
        <w:trPr>
          <w:trHeight w:val="144" w:hRule="atLeast"/>
        </w:trPr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0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значение функции по значению её аргумента</w:t>
            </w:r>
          </w:p>
        </w:tc>
      </w:tr>
      <w:tr>
        <w:trPr>
          <w:trHeight w:val="144" w:hRule="atLeast"/>
        </w:trPr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0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</w:t>
            </w:r>
          </w:p>
        </w:tc>
      </w:tr>
    </w:tbl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199" w:after="199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>
      <w:pPr>
        <w:pStyle w:val="Normal"/>
        <w:spacing w:before="0" w:after="0"/>
        <w:ind w:left="120" w:hanging="0"/>
        <w:rPr/>
      </w:pPr>
      <w:r>
        <w:rPr/>
      </w:r>
    </w:p>
    <w:tbl>
      <w:tblPr>
        <w:tblW w:w="13576" w:type="dxa"/>
        <w:jc w:val="left"/>
        <w:tblInd w:w="39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/>
      </w:tblPr>
      <w:tblGrid>
        <w:gridCol w:w="2472"/>
        <w:gridCol w:w="11103"/>
      </w:tblGrid>
      <w:tr>
        <w:trPr>
          <w:trHeight w:val="144" w:hRule="atLeast"/>
        </w:trPr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272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Код проверяемого результата</w:t>
            </w:r>
          </w:p>
        </w:tc>
        <w:tc>
          <w:tcPr>
            <w:tcW w:w="1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272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>
        <w:trPr>
          <w:trHeight w:val="144" w:hRule="atLeast"/>
        </w:trPr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>
        <w:trPr>
          <w:trHeight w:val="144" w:hRule="atLeast"/>
        </w:trPr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</w:t>
            </w:r>
          </w:p>
        </w:tc>
      </w:tr>
      <w:tr>
        <w:trPr>
          <w:trHeight w:val="144" w:hRule="atLeast"/>
        </w:trPr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</w:t>
            </w:r>
          </w:p>
        </w:tc>
      </w:tr>
      <w:tr>
        <w:trPr>
          <w:trHeight w:val="144" w:hRule="atLeast"/>
        </w:trPr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записи больших и малых чисел с помощью десятичных дробей и степеней числа 10</w:t>
            </w:r>
          </w:p>
        </w:tc>
      </w:tr>
      <w:tr>
        <w:trPr>
          <w:trHeight w:val="144" w:hRule="atLeast"/>
        </w:trPr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>
        <w:trPr>
          <w:trHeight w:val="144" w:hRule="atLeast"/>
        </w:trPr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понятие степени с целым показателем, выполнять преобразования выражений, содержащих степени с целым показателем</w:t>
            </w:r>
          </w:p>
        </w:tc>
      </w:tr>
      <w:tr>
        <w:trPr>
          <w:trHeight w:val="144" w:hRule="atLeast"/>
        </w:trPr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тождественные преобразования рациональных выражений на основе правил действий над многочленами и алгебраическими дробями</w:t>
            </w:r>
          </w:p>
        </w:tc>
      </w:tr>
      <w:tr>
        <w:trPr>
          <w:trHeight w:val="144" w:hRule="atLeast"/>
        </w:trPr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Раскладывать квадратный трёхчлен на множители</w:t>
            </w:r>
          </w:p>
        </w:tc>
      </w:tr>
      <w:tr>
        <w:trPr>
          <w:trHeight w:val="144" w:hRule="atLeast"/>
        </w:trPr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преобразования выражений для решения различных задач из математики, смежных предметов, из реальной практики</w:t>
            </w:r>
          </w:p>
        </w:tc>
      </w:tr>
      <w:tr>
        <w:trPr>
          <w:trHeight w:val="144" w:hRule="atLeast"/>
        </w:trPr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>
        <w:trPr>
          <w:trHeight w:val="144" w:hRule="atLeast"/>
        </w:trPr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Решать линейные, квадратные уравнения и рациональные уравнения, сводящиеся к ним, системы двух уравнений с двумя переменными</w:t>
            </w:r>
          </w:p>
        </w:tc>
      </w:tr>
      <w:tr>
        <w:trPr>
          <w:trHeight w:val="144" w:hRule="atLeast"/>
        </w:trPr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</w:t>
            </w:r>
          </w:p>
        </w:tc>
      </w:tr>
      <w:tr>
        <w:trPr>
          <w:trHeight w:val="144" w:hRule="atLeast"/>
        </w:trPr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</w:t>
            </w:r>
          </w:p>
        </w:tc>
      </w:tr>
      <w:tr>
        <w:trPr>
          <w:trHeight w:val="144" w:hRule="atLeast"/>
        </w:trPr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</w:t>
            </w:r>
          </w:p>
        </w:tc>
      </w:tr>
      <w:tr>
        <w:trPr>
          <w:trHeight w:val="144" w:hRule="atLeast"/>
        </w:trPr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>
        <w:trPr>
          <w:trHeight w:val="144" w:hRule="atLeast"/>
        </w:trPr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</w:t>
            </w:r>
          </w:p>
        </w:tc>
      </w:tr>
      <w:tr>
        <w:trPr>
          <w:trHeight w:val="144" w:hRule="atLeast"/>
        </w:trPr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Строить графики элементарных функций вида: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</w:r>
            <m:oMathPara xmlns:m="http://schemas.openxmlformats.org/officeDocument/2006/math"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 xml:space="preserve">y</m:t>
                </m:r>
                <m:r>
                  <w:rPr>
                    <w:rFonts w:ascii="Cambria Math" w:hAnsi="Cambria Math"/>
                  </w:rPr>
                  <m:t xml:space="preserve">=</m:t>
                </m:r>
                <m:f>
                  <m:fPr>
                    <m:type m:val="lin"/>
                  </m:fPr>
                  <m:num>
                    <m:r>
                      <w:rPr>
                        <w:rFonts w:ascii="Cambria Math" w:hAnsi="Cambria Math"/>
                      </w:rPr>
                      <m:t xml:space="preserve">k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 xml:space="preserve">x</m:t>
                    </m:r>
                  </m:den>
                </m:f>
              </m:oMath>
            </m:oMathPara>
          </w:p>
          <w:p>
            <w:pPr>
              <w:pStyle w:val="Normal"/>
              <w:widowControl w:val="false"/>
              <w:spacing w:lineRule="exact" w:line="288" w:before="0" w:after="0"/>
              <w:ind w:left="314" w:hanging="0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exact" w:line="288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</w:p>
          <w:p>
            <w:pPr>
              <w:pStyle w:val="Normal"/>
              <w:widowControl w:val="false"/>
              <w:spacing w:lineRule="exact" w:line="288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</w:p>
          <w:p>
            <w:pPr>
              <w:pStyle w:val="Normal"/>
              <w:widowControl w:val="false"/>
              <w:spacing w:lineRule="exact" w:line="288" w:before="0" w:after="0"/>
              <w:ind w:left="314" w:hanging="0"/>
              <w:jc w:val="both"/>
              <w:rPr>
                <w:lang w:val="ru-RU"/>
              </w:rPr>
            </w:pPr>
            <w:r>
              <w:rPr>
                <w:lang w:val="ru-RU"/>
              </w:rPr>
            </w:r>
          </w:p>
          <w:p>
            <w:pPr>
              <w:pStyle w:val="Normal"/>
              <w:widowControl w:val="false"/>
              <w:spacing w:lineRule="exact" w:line="288" w:before="0" w:after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k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x</w:t>
            </w:r>
          </w:p>
          <w:p>
            <w:pPr>
              <w:pStyle w:val="Normal"/>
              <w:widowControl w:val="false"/>
              <w:spacing w:lineRule="exact" w:line="288" w:before="0" w:after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|х|, описывать свойства числовой функции по её графику</w:t>
            </w:r>
          </w:p>
        </w:tc>
      </w:tr>
    </w:tbl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199" w:after="199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>
      <w:pPr>
        <w:pStyle w:val="Normal"/>
        <w:spacing w:before="0" w:after="0"/>
        <w:ind w:left="120" w:hanging="0"/>
        <w:rPr/>
      </w:pPr>
      <w:r>
        <w:rPr/>
      </w:r>
    </w:p>
    <w:tbl>
      <w:tblPr>
        <w:tblW w:w="13501" w:type="dxa"/>
        <w:jc w:val="left"/>
        <w:tblInd w:w="39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/>
      </w:tblPr>
      <w:tblGrid>
        <w:gridCol w:w="2840"/>
        <w:gridCol w:w="10660"/>
      </w:tblGrid>
      <w:tr>
        <w:trPr>
          <w:trHeight w:val="144" w:hRule="atLeast"/>
        </w:trPr>
        <w:tc>
          <w:tcPr>
            <w:tcW w:w="2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272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Код проверяемого результата</w:t>
            </w:r>
          </w:p>
        </w:tc>
        <w:tc>
          <w:tcPr>
            <w:tcW w:w="10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272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>
        <w:trPr>
          <w:trHeight w:val="144" w:hRule="atLeast"/>
        </w:trPr>
        <w:tc>
          <w:tcPr>
            <w:tcW w:w="2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>
        <w:trPr>
          <w:trHeight w:val="144" w:hRule="atLeast"/>
        </w:trPr>
        <w:tc>
          <w:tcPr>
            <w:tcW w:w="2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0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и упорядочивать рациональные и иррациональные числа</w:t>
            </w:r>
          </w:p>
        </w:tc>
      </w:tr>
      <w:tr>
        <w:trPr>
          <w:trHeight w:val="144" w:hRule="atLeast"/>
        </w:trPr>
        <w:tc>
          <w:tcPr>
            <w:tcW w:w="2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0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арифметические действия с рациональными числами, сочетая устные и письменные приёмы, выполнять вычисления с иррациональными числами</w:t>
            </w:r>
          </w:p>
        </w:tc>
      </w:tr>
      <w:tr>
        <w:trPr>
          <w:trHeight w:val="144" w:hRule="atLeast"/>
        </w:trPr>
        <w:tc>
          <w:tcPr>
            <w:tcW w:w="2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0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значения степеней с целыми показателями и корней, вычислять значения числовых выражений</w:t>
            </w:r>
          </w:p>
        </w:tc>
      </w:tr>
      <w:tr>
        <w:trPr>
          <w:trHeight w:val="144" w:hRule="atLeast"/>
        </w:trPr>
        <w:tc>
          <w:tcPr>
            <w:tcW w:w="2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0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Округлять действительные числа, выполнять прикидку результата вычислений, оценку числовых выражений</w:t>
            </w:r>
          </w:p>
        </w:tc>
      </w:tr>
      <w:tr>
        <w:trPr>
          <w:trHeight w:val="144" w:hRule="atLeast"/>
        </w:trPr>
        <w:tc>
          <w:tcPr>
            <w:tcW w:w="2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>
        <w:trPr>
          <w:trHeight w:val="144" w:hRule="atLeast"/>
        </w:trPr>
        <w:tc>
          <w:tcPr>
            <w:tcW w:w="2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0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Решать линейные и квадратные уравнения, уравнения, сводящиеся к ним, простейшие дробно-рациональные уравнения</w:t>
            </w:r>
          </w:p>
        </w:tc>
      </w:tr>
      <w:tr>
        <w:trPr>
          <w:trHeight w:val="144" w:hRule="atLeast"/>
        </w:trPr>
        <w:tc>
          <w:tcPr>
            <w:tcW w:w="2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0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Решать системы двух линейных уравнений с двумя переменными и системы двух уравнений, в которых одно уравнение не является линейным</w:t>
            </w:r>
          </w:p>
        </w:tc>
      </w:tr>
      <w:tr>
        <w:trPr>
          <w:trHeight w:val="144" w:hRule="atLeast"/>
        </w:trPr>
        <w:tc>
          <w:tcPr>
            <w:tcW w:w="2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0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Решать текстовые задачи алгебраическим способом с помощью составления уравнения или системы двух уравнений с двумя переменными</w:t>
            </w:r>
          </w:p>
        </w:tc>
      </w:tr>
      <w:tr>
        <w:trPr>
          <w:trHeight w:val="144" w:hRule="atLeast"/>
        </w:trPr>
        <w:tc>
          <w:tcPr>
            <w:tcW w:w="2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0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простейшие исследования уравнений и систем уравнений, в том числе с применением графических представлений (например, устанавливать, имеет ли уравнение или система уравнений решения, если имеет, то сколько)</w:t>
            </w:r>
          </w:p>
        </w:tc>
      </w:tr>
      <w:tr>
        <w:trPr>
          <w:trHeight w:val="144" w:hRule="atLeast"/>
        </w:trPr>
        <w:tc>
          <w:tcPr>
            <w:tcW w:w="2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0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Решать линейные неравенства, квадратные неравенства, изображать решение неравенств на числовой прямой, записывать решение с помощью символов</w:t>
            </w:r>
          </w:p>
        </w:tc>
      </w:tr>
      <w:tr>
        <w:trPr>
          <w:trHeight w:val="144" w:hRule="atLeast"/>
        </w:trPr>
        <w:tc>
          <w:tcPr>
            <w:tcW w:w="2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0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</w:t>
            </w:r>
          </w:p>
        </w:tc>
      </w:tr>
      <w:tr>
        <w:trPr>
          <w:trHeight w:val="144" w:hRule="atLeast"/>
        </w:trPr>
        <w:tc>
          <w:tcPr>
            <w:tcW w:w="2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0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неравенства при решении различных задач</w:t>
            </w:r>
          </w:p>
        </w:tc>
      </w:tr>
      <w:tr>
        <w:trPr>
          <w:trHeight w:val="144" w:hRule="atLeast"/>
        </w:trPr>
        <w:tc>
          <w:tcPr>
            <w:tcW w:w="2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>
        <w:trPr>
          <w:trHeight w:val="144" w:hRule="atLeast"/>
        </w:trPr>
        <w:tc>
          <w:tcPr>
            <w:tcW w:w="2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0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+</w:t>
            </w:r>
            <w:r>
              <w:rPr>
                <w:rFonts w:ascii="Times New Roman" w:hAnsi="Times New Roman"/>
                <w:color w:val="000000"/>
                <w:sz w:val="24"/>
              </w:rPr>
              <w:t>b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x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>
              <w:rPr>
                <w:rFonts w:ascii="Times New Roman" w:hAnsi="Times New Roman"/>
                <w:i/>
                <w:color w:val="333333"/>
                <w:sz w:val="24"/>
                <w:shd w:fill="FFFFFF" w:val="clear"/>
              </w:rPr>
              <w:t>x</w:t>
            </w:r>
            <w:r>
              <w:rPr>
                <w:rFonts w:ascii="Times New Roman" w:hAnsi="Times New Roman"/>
                <w:i/>
                <w:color w:val="333333"/>
                <w:sz w:val="24"/>
                <w:shd w:fill="FFFFFF" w:val="clear"/>
                <w:lang w:val="ru-RU"/>
              </w:rPr>
              <w:t>²+</w:t>
            </w:r>
            <w:r>
              <w:rPr>
                <w:rFonts w:ascii="Times New Roman" w:hAnsi="Times New Roman"/>
                <w:i/>
                <w:color w:val="333333"/>
                <w:sz w:val="24"/>
                <w:shd w:fill="FFFFFF" w:val="clear"/>
              </w:rPr>
              <w:t>bx</w:t>
            </w:r>
            <w:r>
              <w:rPr>
                <w:rFonts w:ascii="Times New Roman" w:hAnsi="Times New Roman"/>
                <w:i/>
                <w:color w:val="333333"/>
                <w:sz w:val="24"/>
                <w:shd w:fill="FFFFFF" w:val="clear"/>
                <w:lang w:val="ru-RU"/>
              </w:rPr>
              <w:t>+</w:t>
            </w:r>
            <w:r>
              <w:rPr>
                <w:rFonts w:ascii="Times New Roman" w:hAnsi="Times New Roman"/>
                <w:i/>
                <w:color w:val="333333"/>
                <w:sz w:val="24"/>
                <w:shd w:fill="FFFFFF" w:val="clear"/>
              </w:rPr>
              <w:t>c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 зависимости от значений коэффициентов, описывать свойства функций</w:t>
            </w:r>
          </w:p>
        </w:tc>
      </w:tr>
      <w:tr>
        <w:trPr>
          <w:trHeight w:val="144" w:hRule="atLeast"/>
        </w:trPr>
        <w:tc>
          <w:tcPr>
            <w:tcW w:w="2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0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Показывать схематически расположение на координатной плоскости графиков функций вида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  <w:sz w:val="24"/>
              </w:rPr>
              <w:t>٧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 и описывать свойства функций</w:t>
            </w:r>
          </w:p>
        </w:tc>
      </w:tr>
      <w:tr>
        <w:trPr>
          <w:trHeight w:val="144" w:hRule="atLeast"/>
        </w:trPr>
        <w:tc>
          <w:tcPr>
            <w:tcW w:w="2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0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Строить и изображать схематически графики квадратичных функций, описывать свойства квадратичных функций по их графикам</w:t>
            </w:r>
          </w:p>
        </w:tc>
      </w:tr>
      <w:tr>
        <w:trPr>
          <w:trHeight w:val="144" w:hRule="atLeast"/>
        </w:trPr>
        <w:tc>
          <w:tcPr>
            <w:tcW w:w="2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0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квадратичную функцию по формуле, приводить примеры квадратичных функций из реальной жизни, физики, геометрии</w:t>
            </w:r>
          </w:p>
        </w:tc>
      </w:tr>
      <w:tr>
        <w:trPr>
          <w:trHeight w:val="144" w:hRule="atLeast"/>
        </w:trPr>
        <w:tc>
          <w:tcPr>
            <w:tcW w:w="2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</w:tr>
      <w:tr>
        <w:trPr>
          <w:trHeight w:val="144" w:hRule="atLeast"/>
        </w:trPr>
        <w:tc>
          <w:tcPr>
            <w:tcW w:w="2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0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арифметическую и геометрическую прогрессии при разных способах задания</w:t>
            </w:r>
          </w:p>
        </w:tc>
      </w:tr>
      <w:tr>
        <w:trPr>
          <w:trHeight w:val="144" w:hRule="atLeast"/>
        </w:trPr>
        <w:tc>
          <w:tcPr>
            <w:tcW w:w="2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0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Выполнять вычисления с использованием формул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</w:tr>
      <w:tr>
        <w:trPr>
          <w:trHeight w:val="144" w:hRule="atLeast"/>
        </w:trPr>
        <w:tc>
          <w:tcPr>
            <w:tcW w:w="2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0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члены последовательности точками на координатной плоскости</w:t>
            </w:r>
          </w:p>
        </w:tc>
      </w:tr>
      <w:tr>
        <w:trPr>
          <w:trHeight w:val="144" w:hRule="atLeast"/>
        </w:trPr>
        <w:tc>
          <w:tcPr>
            <w:tcW w:w="2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0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jc w:val="both"/>
              <w:rPr>
                <w:lang w:val="ru-RU"/>
              </w:rPr>
            </w:pPr>
            <w:bookmarkStart w:id="37" w:name="block-66097525_Копия_1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</w:t>
            </w:r>
            <w:bookmarkEnd w:id="37"/>
          </w:p>
        </w:tc>
      </w:tr>
    </w:tbl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8192"/>
        </w:sectPr>
      </w:pPr>
    </w:p>
    <w:p>
      <w:pPr>
        <w:pStyle w:val="Normal"/>
        <w:spacing w:lineRule="exact" w:line="336" w:before="199" w:after="199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>ПРОВЕРЯЕМЫЕ ЭЛЕМЕНТЫ СОДЕРЖАНИЯ</w:t>
      </w:r>
    </w:p>
    <w:p>
      <w:pPr>
        <w:pStyle w:val="Normal"/>
        <w:spacing w:lineRule="exact" w:line="336" w:before="199" w:after="199"/>
        <w:ind w:left="120" w:hanging="0"/>
        <w:rPr/>
      </w:pPr>
      <w:r>
        <w:rPr/>
      </w:r>
    </w:p>
    <w:p>
      <w:pPr>
        <w:pStyle w:val="Normal"/>
        <w:spacing w:lineRule="exact" w:line="336" w:before="199" w:after="199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>
      <w:pPr>
        <w:pStyle w:val="Normal"/>
        <w:spacing w:before="0" w:after="0"/>
        <w:ind w:left="120" w:hanging="0"/>
        <w:rPr/>
      </w:pPr>
      <w:r>
        <w:rPr/>
      </w:r>
    </w:p>
    <w:tbl>
      <w:tblPr>
        <w:tblW w:w="13501" w:type="dxa"/>
        <w:jc w:val="left"/>
        <w:tblInd w:w="39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/>
      </w:tblPr>
      <w:tblGrid>
        <w:gridCol w:w="2365"/>
        <w:gridCol w:w="11135"/>
      </w:tblGrid>
      <w:tr>
        <w:trPr>
          <w:trHeight w:val="144" w:hRule="atLeast"/>
        </w:trPr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272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</w:p>
        </w:tc>
        <w:tc>
          <w:tcPr>
            <w:tcW w:w="1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272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 элемент содержания</w:t>
            </w:r>
          </w:p>
        </w:tc>
      </w:tr>
      <w:tr>
        <w:trPr>
          <w:trHeight w:val="144" w:hRule="atLeast"/>
        </w:trPr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>
        <w:trPr>
          <w:trHeight w:val="144" w:hRule="atLeast"/>
        </w:trPr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Дроби обыкновенные и десятичные, переход от одной формы записи дробей к другой.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числа, запись, сравнение, упорядочивание рациональных чисел</w:t>
            </w:r>
          </w:p>
        </w:tc>
      </w:tr>
      <w:tr>
        <w:trPr>
          <w:trHeight w:val="144" w:hRule="atLeast"/>
        </w:trPr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числами. Решение задач из реальной практики на части, на дроби</w:t>
            </w:r>
          </w:p>
        </w:tc>
      </w:tr>
      <w:tr>
        <w:trPr>
          <w:trHeight w:val="144" w:hRule="atLeast"/>
        </w:trPr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натуральным показателем: определение, преобразование выражений на основе определения, запись больших чисел</w:t>
            </w:r>
          </w:p>
        </w:tc>
      </w:tr>
      <w:tr>
        <w:trPr>
          <w:trHeight w:val="144" w:hRule="atLeast"/>
        </w:trPr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Проценты, запись процентов в виде дроби и дроби в виде процентов. Три основные задачи на проценты, решение задач из реальной практики</w:t>
            </w:r>
          </w:p>
        </w:tc>
      </w:tr>
      <w:tr>
        <w:trPr>
          <w:trHeight w:val="144" w:hRule="atLeast"/>
        </w:trPr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делимости, разложение на множители натуральных чисел</w:t>
            </w:r>
          </w:p>
        </w:tc>
      </w:tr>
      <w:tr>
        <w:trPr>
          <w:trHeight w:val="144" w:hRule="atLeast"/>
        </w:trPr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зависимости, в том числе прямая и обратная пропорциональности</w:t>
            </w:r>
          </w:p>
        </w:tc>
      </w:tr>
      <w:tr>
        <w:trPr>
          <w:trHeight w:val="144" w:hRule="atLeast"/>
        </w:trPr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>
        <w:trPr>
          <w:trHeight w:val="144" w:hRule="atLeast"/>
        </w:trPr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Переменные, числовое значение выражения с переменной. </w:t>
            </w:r>
            <w:r>
              <w:rPr>
                <w:rFonts w:ascii="Times New Roman" w:hAnsi="Times New Roman"/>
                <w:color w:val="000000"/>
                <w:sz w:val="24"/>
              </w:rPr>
              <w:t>Допустимые значения переменных</w:t>
            </w:r>
          </w:p>
        </w:tc>
      </w:tr>
      <w:tr>
        <w:trPr>
          <w:trHeight w:val="144" w:hRule="atLeast"/>
        </w:trPr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зависимости между величинами в виде формулы.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по формулам</w:t>
            </w:r>
          </w:p>
        </w:tc>
      </w:tr>
      <w:tr>
        <w:trPr>
          <w:trHeight w:val="144" w:hRule="atLeast"/>
        </w:trPr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тождественно равные выражения</w:t>
            </w:r>
          </w:p>
        </w:tc>
      </w:tr>
      <w:tr>
        <w:trPr>
          <w:trHeight w:val="144" w:hRule="atLeast"/>
        </w:trPr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</w:tr>
      <w:tr>
        <w:trPr>
          <w:trHeight w:val="144" w:hRule="atLeast"/>
        </w:trPr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Одночлены и многочлены. Степень многочлена.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</w:tr>
      <w:tr>
        <w:trPr>
          <w:trHeight w:val="144" w:hRule="atLeast"/>
        </w:trPr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сокращённого умножения: квадрат суммы и квадрат разности. </w:t>
            </w:r>
            <w:r>
              <w:rPr>
                <w:rFonts w:ascii="Times New Roman" w:hAnsi="Times New Roman"/>
                <w:color w:val="000000"/>
                <w:sz w:val="24"/>
              </w:rPr>
              <w:t>Формула разности квадратов. Разложение многочленов на множители</w:t>
            </w:r>
          </w:p>
        </w:tc>
      </w:tr>
      <w:tr>
        <w:trPr>
          <w:trHeight w:val="144" w:hRule="atLeast"/>
        </w:trPr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</w:p>
        </w:tc>
      </w:tr>
      <w:tr>
        <w:trPr>
          <w:trHeight w:val="144" w:hRule="atLeast"/>
        </w:trPr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корень уравнения, правила преобразования уравнения, равносильность уравнений</w:t>
            </w:r>
          </w:p>
        </w:tc>
      </w:tr>
      <w:tr>
        <w:trPr>
          <w:trHeight w:val="144" w:hRule="atLeast"/>
        </w:trPr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число корней линейного уравнения, решение линейных уравнений</w:t>
            </w:r>
          </w:p>
        </w:tc>
      </w:tr>
      <w:tr>
        <w:trPr>
          <w:trHeight w:val="144" w:hRule="atLeast"/>
        </w:trPr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уравнений по условию задачи. Решение текстовых задач с помощью уравнений</w:t>
            </w:r>
          </w:p>
        </w:tc>
      </w:tr>
      <w:tr>
        <w:trPr>
          <w:trHeight w:val="144" w:hRule="atLeast"/>
        </w:trPr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</w:tr>
      <w:tr>
        <w:trPr>
          <w:trHeight w:val="144" w:hRule="atLeast"/>
        </w:trPr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двух линейных уравнений с двумя переменными. Решение систем уравнений способом подстановки.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решения текстовых задач с помощью систем уравнений</w:t>
            </w:r>
          </w:p>
        </w:tc>
      </w:tr>
      <w:tr>
        <w:trPr>
          <w:trHeight w:val="144" w:hRule="atLeast"/>
        </w:trPr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</w:tr>
      <w:tr>
        <w:trPr>
          <w:trHeight w:val="144" w:hRule="atLeast"/>
        </w:trPr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</w:tr>
      <w:tr>
        <w:trPr>
          <w:trHeight w:val="144" w:hRule="atLeast"/>
        </w:trPr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промежутки. Расстояние между двумя точками координатной прямой</w:t>
            </w:r>
          </w:p>
        </w:tc>
      </w:tr>
      <w:tr>
        <w:trPr>
          <w:trHeight w:val="144" w:hRule="atLeast"/>
        </w:trPr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Прямоугольная система координат, оси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Ox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Oy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Абсцисса и ордината точки на координатной плоскости</w:t>
            </w:r>
          </w:p>
        </w:tc>
      </w:tr>
      <w:tr>
        <w:trPr>
          <w:trHeight w:val="144" w:hRule="atLeast"/>
        </w:trPr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графиков, заданных формулами. Чтение графиков реальных зависимостей</w:t>
            </w:r>
          </w:p>
        </w:tc>
      </w:tr>
      <w:tr>
        <w:trPr>
          <w:trHeight w:val="144" w:hRule="atLeast"/>
        </w:trPr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Понятие функции. График функции. Свойства функций</w:t>
            </w:r>
          </w:p>
        </w:tc>
      </w:tr>
      <w:tr>
        <w:trPr>
          <w:trHeight w:val="144" w:hRule="atLeast"/>
        </w:trPr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Линейная функция, её график. График функции </w:t>
            </w:r>
            <w:r>
              <w:rPr>
                <w:rFonts w:ascii="Times New Roman" w:hAnsi="Times New Roman"/>
                <w:color w:val="333333"/>
                <w:sz w:val="24"/>
                <w:shd w:fill="FFFFFF" w:val="clear"/>
              </w:rPr>
              <w:t>y</w:t>
            </w:r>
            <w:r>
              <w:rPr>
                <w:rFonts w:ascii="Times New Roman" w:hAnsi="Times New Roman"/>
                <w:color w:val="333333"/>
                <w:sz w:val="24"/>
                <w:shd w:fill="FFFFFF" w:val="clear"/>
                <w:lang w:val="ru-RU"/>
              </w:rPr>
              <w:t xml:space="preserve"> = |х|</w:t>
            </w:r>
          </w:p>
        </w:tc>
      </w:tr>
      <w:tr>
        <w:trPr>
          <w:trHeight w:val="144" w:hRule="atLeast"/>
        </w:trPr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решение линейных уравнений и систем линейных уравнений</w:t>
            </w:r>
          </w:p>
        </w:tc>
      </w:tr>
    </w:tbl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199" w:after="199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>
      <w:pPr>
        <w:pStyle w:val="Normal"/>
        <w:spacing w:before="0" w:after="0"/>
        <w:ind w:left="120" w:hanging="0"/>
        <w:rPr/>
      </w:pPr>
      <w:r>
        <w:rPr/>
      </w:r>
    </w:p>
    <w:tbl>
      <w:tblPr>
        <w:tblW w:w="13501" w:type="dxa"/>
        <w:jc w:val="left"/>
        <w:tblInd w:w="39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/>
      </w:tblPr>
      <w:tblGrid>
        <w:gridCol w:w="2369"/>
        <w:gridCol w:w="11131"/>
      </w:tblGrid>
      <w:tr>
        <w:trPr>
          <w:trHeight w:val="144" w:hRule="atLeast"/>
        </w:trPr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272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</w:p>
        </w:tc>
        <w:tc>
          <w:tcPr>
            <w:tcW w:w="1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272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 элемент содержания</w:t>
            </w:r>
          </w:p>
        </w:tc>
      </w:tr>
      <w:tr>
        <w:trPr>
          <w:trHeight w:val="144" w:hRule="atLeast"/>
        </w:trPr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>
        <w:trPr>
          <w:trHeight w:val="144" w:hRule="atLeast"/>
        </w:trPr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Квадратный корень из числа. Понятие об иррациональном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</w:tr>
      <w:tr>
        <w:trPr>
          <w:trHeight w:val="144" w:hRule="atLeast"/>
        </w:trPr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арифметических квадратных корней и их применение к преобразованию числовых выражений и вычислениям.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</w:tr>
      <w:tr>
        <w:trPr>
          <w:trHeight w:val="144" w:hRule="atLeast"/>
        </w:trPr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 и её свойства. </w:t>
            </w:r>
            <w:r>
              <w:rPr>
                <w:rFonts w:ascii="Times New Roman" w:hAnsi="Times New Roman"/>
                <w:color w:val="000000"/>
                <w:sz w:val="24"/>
              </w:rPr>
              <w:t>Стандартная запись числа</w:t>
            </w:r>
          </w:p>
        </w:tc>
      </w:tr>
      <w:tr>
        <w:trPr>
          <w:trHeight w:val="144" w:hRule="atLeast"/>
        </w:trPr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>
        <w:trPr>
          <w:trHeight w:val="144" w:hRule="atLeast"/>
        </w:trPr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Квадратный трёхчлен, разложение квадратного трёхчлена на множители</w:t>
            </w:r>
          </w:p>
        </w:tc>
      </w:tr>
      <w:tr>
        <w:trPr>
          <w:trHeight w:val="144" w:hRule="atLeast"/>
        </w:trPr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Алгебраическая дробь. Основное свойство алгебраической дроби</w:t>
            </w:r>
          </w:p>
        </w:tc>
      </w:tr>
      <w:tr>
        <w:trPr>
          <w:trHeight w:val="144" w:hRule="atLeast"/>
        </w:trPr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умножение, деление алгебраических дробей</w:t>
            </w:r>
          </w:p>
        </w:tc>
      </w:tr>
      <w:tr>
        <w:trPr>
          <w:trHeight w:val="144" w:hRule="atLeast"/>
        </w:trPr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выражения и их преобразование</w:t>
            </w:r>
          </w:p>
        </w:tc>
      </w:tr>
      <w:tr>
        <w:trPr>
          <w:trHeight w:val="144" w:hRule="atLeast"/>
        </w:trPr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>
        <w:trPr>
          <w:trHeight w:val="144" w:hRule="atLeast"/>
        </w:trPr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уравнение, формула корней квадратного уравнения.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</w:tr>
      <w:tr>
        <w:trPr>
          <w:trHeight w:val="144" w:hRule="atLeast"/>
        </w:trPr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линейным и квадратным</w:t>
            </w:r>
          </w:p>
        </w:tc>
      </w:tr>
      <w:tr>
        <w:trPr>
          <w:trHeight w:val="144" w:hRule="atLeast"/>
        </w:trPr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</w:tr>
      <w:tr>
        <w:trPr>
          <w:trHeight w:val="144" w:hRule="atLeast"/>
        </w:trPr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уравнений с двумя переменными и систем линейных уравнений с двумя переменными.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</w:tr>
      <w:tr>
        <w:trPr>
          <w:trHeight w:val="144" w:hRule="atLeast"/>
        </w:trPr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</w:tr>
      <w:tr>
        <w:trPr>
          <w:trHeight w:val="144" w:hRule="atLeast"/>
        </w:trPr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</w:tr>
      <w:tr>
        <w:trPr>
          <w:trHeight w:val="144" w:hRule="atLeast"/>
        </w:trPr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</w:tr>
      <w:tr>
        <w:trPr>
          <w:trHeight w:val="144" w:hRule="atLeast"/>
        </w:trPr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Равносильность неравенств</w:t>
            </w:r>
          </w:p>
        </w:tc>
      </w:tr>
      <w:tr>
        <w:trPr>
          <w:trHeight w:val="144" w:hRule="atLeast"/>
        </w:trPr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</w:t>
            </w:r>
          </w:p>
        </w:tc>
      </w:tr>
      <w:tr>
        <w:trPr>
          <w:trHeight w:val="144" w:hRule="atLeast"/>
        </w:trPr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</w:t>
            </w:r>
          </w:p>
        </w:tc>
      </w:tr>
      <w:tr>
        <w:trPr>
          <w:trHeight w:val="144" w:hRule="atLeast"/>
        </w:trPr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>
        <w:trPr>
          <w:trHeight w:val="144" w:hRule="atLeast"/>
        </w:trPr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функции. Область определения и множество значений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</w:tr>
      <w:tr>
        <w:trPr>
          <w:trHeight w:val="144" w:hRule="atLeast"/>
        </w:trPr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функции. Чтение свойств функции по её графику</w:t>
            </w:r>
          </w:p>
        </w:tc>
      </w:tr>
      <w:tr>
        <w:trPr>
          <w:trHeight w:val="144" w:hRule="atLeast"/>
        </w:trPr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</w:tr>
      <w:tr>
        <w:trPr>
          <w:trHeight w:val="144" w:hRule="atLeast"/>
        </w:trPr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</w:tr>
      <w:tr>
        <w:trPr>
          <w:trHeight w:val="144" w:hRule="atLeast"/>
        </w:trPr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i/>
                <w:color w:val="333333"/>
                <w:sz w:val="24"/>
                <w:shd w:fill="FFFFFF" w:val="clear"/>
              </w:rPr>
              <w:t>y</w:t>
            </w:r>
            <w:r>
              <w:rPr>
                <w:rFonts w:ascii="Times New Roman" w:hAnsi="Times New Roman"/>
                <w:i/>
                <w:color w:val="333333"/>
                <w:sz w:val="24"/>
                <w:shd w:fill="FFFFFF" w:val="clear"/>
                <w:lang w:val="ru-RU"/>
              </w:rPr>
              <w:t xml:space="preserve"> =</w:t>
            </w:r>
            <w:r>
              <w:rPr>
                <w:rFonts w:ascii="Times New Roman" w:hAnsi="Times New Roman"/>
                <w:i/>
                <w:color w:val="333333"/>
                <w:sz w:val="24"/>
                <w:shd w:fill="FFFFFF" w:val="clear"/>
              </w:rPr>
              <w:t>x</w:t>
            </w:r>
            <w:r>
              <w:rPr>
                <w:rFonts w:ascii="Times New Roman" w:hAnsi="Times New Roman"/>
                <w:i/>
                <w:color w:val="333333"/>
                <w:sz w:val="24"/>
                <w:shd w:fill="FFFFFF" w:val="clear"/>
                <w:lang w:val="ru-RU"/>
              </w:rPr>
              <w:t xml:space="preserve">², </w:t>
            </w:r>
            <w:r>
              <w:rPr>
                <w:rFonts w:ascii="Times New Roman" w:hAnsi="Times New Roman"/>
                <w:i/>
                <w:color w:val="333333"/>
                <w:sz w:val="24"/>
                <w:shd w:fill="FFFFFF" w:val="clear"/>
              </w:rPr>
              <w:t>y</w:t>
            </w:r>
            <w:r>
              <w:rPr>
                <w:rFonts w:ascii="Times New Roman" w:hAnsi="Times New Roman"/>
                <w:i/>
                <w:color w:val="333333"/>
                <w:sz w:val="24"/>
                <w:shd w:fill="FFFFFF" w:val="clear"/>
                <w:lang w:val="ru-RU"/>
              </w:rPr>
              <w:t xml:space="preserve"> = </w:t>
            </w:r>
            <w:r>
              <w:rPr>
                <w:rFonts w:ascii="Times New Roman" w:hAnsi="Times New Roman"/>
                <w:i/>
                <w:color w:val="333333"/>
                <w:sz w:val="24"/>
                <w:shd w:fill="FFFFFF" w:val="clear"/>
              </w:rPr>
              <w:t>x</w:t>
            </w:r>
            <w:r>
              <w:rPr>
                <w:rFonts w:ascii="Times New Roman" w:hAnsi="Times New Roman"/>
                <w:i/>
                <w:color w:val="333333"/>
                <w:sz w:val="24"/>
                <w:shd w:fill="FFFFFF" w:val="clear"/>
                <w:lang w:val="ru-RU"/>
              </w:rPr>
              <w:t>³</w:t>
            </w:r>
          </w:p>
        </w:tc>
      </w:tr>
      <w:tr>
        <w:trPr>
          <w:trHeight w:val="144" w:hRule="atLeast"/>
        </w:trPr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Функции </w:t>
            </w:r>
            <w:r>
              <w:rPr>
                <w:rFonts w:ascii="Times New Roman" w:hAnsi="Times New Roman"/>
                <w:i/>
                <w:color w:val="000000"/>
                <w:sz w:val="24"/>
                <w:shd w:fill="FFFFFF" w:val="clear"/>
              </w:rPr>
              <w:t xml:space="preserve">y = </w:t>
            </w:r>
            <w:r>
              <w:rPr>
                <w:rFonts w:ascii="Times New Roman" w:hAnsi="Times New Roman"/>
                <w:i/>
                <w:i/>
                <w:color w:val="000000"/>
                <w:sz w:val="24"/>
                <w:sz w:val="24"/>
                <w:shd w:fill="FFFFFF" w:val="clear"/>
              </w:rPr>
              <w:t>٧</w:t>
            </w:r>
            <w:r>
              <w:rPr>
                <w:rFonts w:ascii="Times New Roman" w:hAnsi="Times New Roman"/>
                <w:i/>
                <w:color w:val="000000"/>
                <w:sz w:val="24"/>
                <w:shd w:fill="FFFFFF" w:val="clear"/>
              </w:rPr>
              <w:t>x, y = |х|</w:t>
            </w:r>
          </w:p>
        </w:tc>
      </w:tr>
      <w:tr>
        <w:trPr>
          <w:trHeight w:val="144" w:hRule="atLeast"/>
        </w:trPr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решение уравнений и систем уравнений</w:t>
            </w:r>
          </w:p>
        </w:tc>
      </w:tr>
    </w:tbl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199" w:after="199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>
      <w:pPr>
        <w:pStyle w:val="Normal"/>
        <w:spacing w:before="0" w:after="0"/>
        <w:ind w:left="120" w:hanging="0"/>
        <w:rPr/>
      </w:pPr>
      <w:r>
        <w:rPr/>
      </w:r>
    </w:p>
    <w:tbl>
      <w:tblPr>
        <w:tblW w:w="13501" w:type="dxa"/>
        <w:jc w:val="left"/>
        <w:tblInd w:w="39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/>
      </w:tblPr>
      <w:tblGrid>
        <w:gridCol w:w="1717"/>
        <w:gridCol w:w="11783"/>
      </w:tblGrid>
      <w:tr>
        <w:trPr>
          <w:trHeight w:val="144" w:hRule="atLeast"/>
        </w:trPr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272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</w:p>
        </w:tc>
        <w:tc>
          <w:tcPr>
            <w:tcW w:w="1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272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 элемент содержания</w:t>
            </w:r>
          </w:p>
        </w:tc>
      </w:tr>
      <w:tr>
        <w:trPr>
          <w:trHeight w:val="144" w:hRule="atLeast"/>
        </w:trPr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>
        <w:trPr>
          <w:trHeight w:val="144" w:hRule="atLeast"/>
        </w:trPr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</w:tr>
      <w:tr>
        <w:trPr>
          <w:trHeight w:val="144" w:hRule="atLeast"/>
        </w:trPr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</w:tr>
      <w:tr>
        <w:trPr>
          <w:trHeight w:val="144" w:hRule="atLeast"/>
        </w:trPr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действительными числами</w:t>
            </w:r>
          </w:p>
        </w:tc>
      </w:tr>
      <w:tr>
        <w:trPr>
          <w:trHeight w:val="144" w:hRule="atLeast"/>
        </w:trPr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Измерения, приближения, оценки. Размеры объектов окружающего мира, длительность процессов в окружающем мире. Приближённое значение величины, точность приближения. Округление чисел. Прикидка и оценка результатов вычислений</w:t>
            </w:r>
          </w:p>
        </w:tc>
      </w:tr>
      <w:tr>
        <w:trPr>
          <w:trHeight w:val="144" w:hRule="atLeast"/>
        </w:trPr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</w:t>
            </w:r>
          </w:p>
        </w:tc>
        <w:tc>
          <w:tcPr>
            <w:tcW w:w="1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>
        <w:trPr>
          <w:trHeight w:val="144" w:hRule="atLeast"/>
        </w:trPr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с одной переменной</w:t>
            </w:r>
          </w:p>
        </w:tc>
      </w:tr>
      <w:tr>
        <w:trPr>
          <w:trHeight w:val="144" w:hRule="atLeast"/>
        </w:trPr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</w:tr>
      <w:tr>
        <w:trPr>
          <w:trHeight w:val="144" w:hRule="atLeast"/>
        </w:trPr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</w:tr>
      <w:tr>
        <w:trPr>
          <w:trHeight w:val="144" w:hRule="atLeast"/>
        </w:trPr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Биквадратное уравнение. Примеры решения уравнений третьей и четвёртой степеней разложением на множители</w:t>
            </w:r>
          </w:p>
        </w:tc>
      </w:tr>
      <w:tr>
        <w:trPr>
          <w:trHeight w:val="144" w:hRule="atLeast"/>
        </w:trPr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</w:tr>
      <w:tr>
        <w:trPr>
          <w:trHeight w:val="144" w:hRule="atLeast"/>
        </w:trPr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Системы уравнений</w:t>
            </w:r>
          </w:p>
        </w:tc>
      </w:tr>
      <w:tr>
        <w:trPr>
          <w:trHeight w:val="144" w:hRule="atLeast"/>
        </w:trPr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</w:tr>
      <w:tr>
        <w:trPr>
          <w:trHeight w:val="144" w:hRule="atLeast"/>
        </w:trPr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</w:tr>
      <w:tr>
        <w:trPr>
          <w:trHeight w:val="144" w:hRule="atLeast"/>
        </w:trPr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– второй степени</w:t>
            </w:r>
          </w:p>
        </w:tc>
      </w:tr>
      <w:tr>
        <w:trPr>
          <w:trHeight w:val="144" w:hRule="atLeast"/>
        </w:trPr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</w:tr>
      <w:tr>
        <w:trPr>
          <w:trHeight w:val="144" w:hRule="atLeast"/>
        </w:trPr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</w:tr>
      <w:tr>
        <w:trPr>
          <w:trHeight w:val="144" w:hRule="atLeast"/>
        </w:trPr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</w:tr>
      <w:tr>
        <w:trPr>
          <w:trHeight w:val="144" w:hRule="atLeast"/>
        </w:trPr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линейных неравенств с одной переменной</w:t>
            </w:r>
          </w:p>
        </w:tc>
      </w:tr>
      <w:tr>
        <w:trPr>
          <w:trHeight w:val="144" w:hRule="atLeast"/>
        </w:trPr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линейных неравенств с одной переменной</w:t>
            </w:r>
          </w:p>
        </w:tc>
      </w:tr>
      <w:tr>
        <w:trPr>
          <w:trHeight w:val="144" w:hRule="atLeast"/>
        </w:trPr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Квадратные неравенства</w:t>
            </w:r>
          </w:p>
        </w:tc>
      </w:tr>
      <w:tr>
        <w:trPr>
          <w:trHeight w:val="144" w:hRule="atLeast"/>
        </w:trPr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1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</w:tr>
      <w:tr>
        <w:trPr>
          <w:trHeight w:val="144" w:hRule="atLeast"/>
        </w:trPr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>
        <w:trPr>
          <w:trHeight w:val="144" w:hRule="atLeast"/>
        </w:trPr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свойства. Парабола, координаты вершины параболы, ось симметрии параболы</w:t>
            </w:r>
          </w:p>
        </w:tc>
      </w:tr>
      <w:tr>
        <w:trPr>
          <w:trHeight w:val="144" w:hRule="atLeast"/>
        </w:trPr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Графики функций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kx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kx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+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 их свойства</w:t>
            </w:r>
          </w:p>
        </w:tc>
      </w:tr>
      <w:tr>
        <w:trPr>
          <w:trHeight w:val="144" w:hRule="atLeast"/>
        </w:trPr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Графики функций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x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333333"/>
                <w:sz w:val="24"/>
              </w:rPr>
              <w:t>y</w:t>
            </w:r>
            <w:r>
              <w:rPr>
                <w:rFonts w:ascii="Times New Roman" w:hAnsi="Times New Roman"/>
                <w:i/>
                <w:color w:val="333333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i/>
                <w:color w:val="333333"/>
                <w:sz w:val="24"/>
              </w:rPr>
              <w:t>x</w:t>
            </w:r>
            <w:r>
              <w:rPr>
                <w:rFonts w:ascii="Times New Roman" w:hAnsi="Times New Roman"/>
                <w:i/>
                <w:color w:val="333333"/>
                <w:sz w:val="24"/>
                <w:lang w:val="ru-RU"/>
              </w:rPr>
              <w:t>³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 их свойства</w:t>
            </w:r>
          </w:p>
        </w:tc>
      </w:tr>
      <w:tr>
        <w:trPr>
          <w:trHeight w:val="144" w:hRule="atLeast"/>
        </w:trPr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Графики функций 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 их свойства</w:t>
            </w:r>
          </w:p>
        </w:tc>
      </w:tr>
      <w:tr>
        <w:trPr>
          <w:trHeight w:val="144" w:hRule="atLeast"/>
        </w:trPr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</w:tr>
      <w:tr>
        <w:trPr>
          <w:trHeight w:val="144" w:hRule="atLeast"/>
        </w:trPr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и способы задания числовых последовательностей. Задание последовательности рекуррентной формулой и формулой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</w:tr>
      <w:tr>
        <w:trPr>
          <w:trHeight w:val="144" w:hRule="atLeast"/>
        </w:trPr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Арифметическая прогрессия. Формулы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прогрессии, суммы первых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членов</w:t>
            </w:r>
          </w:p>
        </w:tc>
      </w:tr>
      <w:tr>
        <w:trPr>
          <w:trHeight w:val="144" w:hRule="atLeast"/>
        </w:trPr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прогрессия. Формулы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геометрической прогрессии, суммы первых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членов</w:t>
            </w:r>
          </w:p>
        </w:tc>
      </w:tr>
      <w:tr>
        <w:trPr>
          <w:trHeight w:val="144" w:hRule="atLeast"/>
        </w:trPr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членов арифметической и геометрической прогрессий точками на координатной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</w:tr>
      <w:tr>
        <w:trPr>
          <w:trHeight w:val="144" w:hRule="atLeast"/>
        </w:trPr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</w:tr>
    </w:tbl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8192"/>
        </w:sectPr>
      </w:pPr>
    </w:p>
    <w:p>
      <w:pPr>
        <w:pStyle w:val="Normal"/>
        <w:spacing w:lineRule="exact" w:line="336" w:before="199" w:after="199"/>
        <w:ind w:left="120" w:hanging="0"/>
        <w:rPr>
          <w:lang w:val="ru-RU"/>
        </w:rPr>
      </w:pPr>
      <w:bookmarkStart w:id="38" w:name="block-66097526_Копия_1"/>
      <w:bookmarkStart w:id="39" w:name="block-66097526"/>
      <w:bookmarkEnd w:id="38"/>
      <w:bookmarkEnd w:id="39"/>
      <w:r>
        <w:rPr>
          <w:rFonts w:ascii="Times New Roman" w:hAnsi="Times New Roman"/>
          <w:b/>
          <w:color w:val="000000"/>
          <w:sz w:val="28"/>
          <w:lang w:val="ru-RU"/>
        </w:rPr>
        <w:t>ПРОВЕРЯЕМЫЕ НА ОГЭ ПО МАТЕМАТИКЕ ТРЕБОВАНИЯ К РЕЗУЛЬТАТАМ ОСВОЕНИЯ ОСНОВНОЙ ОБРАЗОВАТЕЛЬНОЙ ПРОГРАММЫ ОСНОВНОГО ОБЩЕГО ОБРАЗОВАНИЯ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tbl>
      <w:tblPr>
        <w:tblW w:w="13501" w:type="dxa"/>
        <w:jc w:val="left"/>
        <w:tblInd w:w="39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/>
      </w:tblPr>
      <w:tblGrid>
        <w:gridCol w:w="2840"/>
        <w:gridCol w:w="10660"/>
      </w:tblGrid>
      <w:tr>
        <w:trPr>
          <w:trHeight w:val="144" w:hRule="atLeast"/>
        </w:trPr>
        <w:tc>
          <w:tcPr>
            <w:tcW w:w="2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272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Код проверяемого требования</w:t>
            </w:r>
          </w:p>
        </w:tc>
        <w:tc>
          <w:tcPr>
            <w:tcW w:w="10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272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Проверяемые требования к предметным результатам освоения основной образовательной программы основного общего образования на основе ФГОС</w:t>
            </w:r>
          </w:p>
        </w:tc>
      </w:tr>
      <w:tr>
        <w:trPr>
          <w:trHeight w:val="144" w:hRule="atLeast"/>
        </w:trPr>
        <w:tc>
          <w:tcPr>
            <w:tcW w:w="2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множество, подмножество, операции над множествами; умение оперировать понятиями: граф, связный граф, дерево, цикл, применять их при решении задач; умение использовать графическое представление множеств для описания реальных процессов и явлений, при решении задач из других учебных предметов</w:t>
            </w:r>
          </w:p>
        </w:tc>
      </w:tr>
      <w:tr>
        <w:trPr>
          <w:trHeight w:val="144" w:hRule="atLeast"/>
        </w:trPr>
        <w:tc>
          <w:tcPr>
            <w:tcW w:w="2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определение, аксиома, теорема, доказательство; умение распознавать истинные и ложные высказывания, приводить примеры и контрпримеры, строить высказывания и отрицания высказываний</w:t>
            </w:r>
          </w:p>
        </w:tc>
      </w:tr>
      <w:tr>
        <w:trPr>
          <w:trHeight w:val="144" w:hRule="atLeast"/>
        </w:trPr>
        <w:tc>
          <w:tcPr>
            <w:tcW w:w="2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натуральное число, простое и составное число, делимость натуральных чисел, признаки делимости, целое число, модуль числа, обыкновенная дробь и десятичная дробь, стандартный вид числа, рациональное число, иррациональное число, арифметический квадратный корень; умение выполнять действия с числами, сравнивать и упорядочивать числа, представлять числа на координатной прямой, округлять числа; умение делать прикидку и оценку результата вычислений</w:t>
            </w:r>
          </w:p>
        </w:tc>
      </w:tr>
      <w:tr>
        <w:trPr>
          <w:trHeight w:val="144" w:hRule="atLeast"/>
        </w:trPr>
        <w:tc>
          <w:tcPr>
            <w:tcW w:w="2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степень с целым показателем, арифметический квадратный корень, многочлен, алгебраическая дробь, тождество; знакомство с корнем натуральной степени больше единицы; умение выполнять расчёты по формулам, преобразования целых, дробно-рациональных выражений и выражений с корнями, разложение многочлена на множители, в том числе с использованием формул разности квадратов и квадрата суммы и разности</w:t>
            </w:r>
          </w:p>
        </w:tc>
      </w:tr>
      <w:tr>
        <w:trPr>
          <w:trHeight w:val="144" w:hRule="atLeast"/>
        </w:trPr>
        <w:tc>
          <w:tcPr>
            <w:tcW w:w="2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числовое равенство, уравнение с одной переменной, числовое неравенство, неравенство с переменной; умение решать линейные и квадратные уравнения, дробно-рациональные уравнения с одной переменной, системы двух линейных уравнений, линейные неравенства и их системы, квадратные и дробно-рациональные неравенства с одной переменной, в том числе при решении задач из других предметов и практических задач; умение использовать координатную прямую и координатную плоскость для изображения решений уравнений, неравенств и систем</w:t>
            </w:r>
          </w:p>
        </w:tc>
      </w:tr>
      <w:tr>
        <w:trPr>
          <w:trHeight w:val="144" w:hRule="atLeast"/>
        </w:trPr>
        <w:tc>
          <w:tcPr>
            <w:tcW w:w="2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функция, график функции, нули функции, промежутки знакопостоянства, промежутки возрастания, убывания, наибольшее и наименьшее значения функции; умение оперировать понятиями: прямая пропорциональность, линейная функция, квадратичная функция, обратная пропорциональность, парабола, гипербола; умение строить графики функций, использовать графики для определения свойств процессов и зависимостей, для решения задач из других учебных предметов и реальной жизни; умение выражать формулами зависимости между величинами</w:t>
            </w:r>
          </w:p>
        </w:tc>
      </w:tr>
      <w:tr>
        <w:trPr>
          <w:trHeight w:val="144" w:hRule="atLeast"/>
        </w:trPr>
        <w:tc>
          <w:tcPr>
            <w:tcW w:w="2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последовательность, арифметическая и геометрическая прогрессии; умение использовать свойства последовательностей, формулы суммы и общего члена при решении задач, в том числе задач из других учебных предметов и реальной жизни</w:t>
            </w:r>
          </w:p>
        </w:tc>
      </w:tr>
      <w:tr>
        <w:trPr>
          <w:trHeight w:val="144" w:hRule="atLeast"/>
        </w:trPr>
        <w:tc>
          <w:tcPr>
            <w:tcW w:w="2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Умение решать задачи разных типов (в том числе на проценты, доли и части, движение, работу, цену товаров и стоимость покупок и услуг, налоги, задачи из области управления личными и семейными финансами); умение составлять выражения, уравнения, неравенства и системы по условию задачи, исследовать полученное решение и оценивать правдоподобность полученных результатов</w:t>
            </w:r>
          </w:p>
        </w:tc>
      </w:tr>
      <w:tr>
        <w:trPr>
          <w:trHeight w:val="144" w:hRule="atLeast"/>
        </w:trPr>
        <w:tc>
          <w:tcPr>
            <w:tcW w:w="2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фигура, точка, отрезок, прямая, луч, ломаная, угол, многоугольник, треугольник, равнобедренный и равносторонний треугольники, прямоугольный треугольник, медиана, биссектриса и высота треугольника, четырёхугольник, параллелограмм, ромб, прямоугольник, квадрат, трапеция; окружность, круг, касательная; знакомство с пространственными фигурами; умение решать задачи, в том числе из повседневной жизни, на нахождение геометрических величин с применением изученных свойств фигур и фактов</w:t>
            </w:r>
          </w:p>
        </w:tc>
      </w:tr>
      <w:tr>
        <w:trPr>
          <w:trHeight w:val="144" w:hRule="atLeast"/>
        </w:trPr>
        <w:tc>
          <w:tcPr>
            <w:tcW w:w="2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равенство фигур, равенство треугольников; параллельность и перпендикулярность прямых, угол между прямыми, перпендикуляр, наклонная, проекция, подобие фигур, подобные треугольники, симметрия относительно точки и прямой; умение распознавать равенство, симметрию и подобие фигур, параллельность и перпендикулярность прямых в окружающем мире</w:t>
            </w:r>
          </w:p>
        </w:tc>
      </w:tr>
      <w:tr>
        <w:trPr>
          <w:trHeight w:val="144" w:hRule="atLeast"/>
        </w:trPr>
        <w:tc>
          <w:tcPr>
            <w:tcW w:w="2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длина, расстояние, угол (величина угла, синус и косинус угла треугольника), площадь; умение оценивать размеры предметов и объектов в окружающем мире; умение применять формулы периметра и площади многоугольников, длины окружности и площади круга, объема прямоугольного параллелепипеда; умение применять признаки равенства треугольников, теорему о сумме углов треугольника, теорему Пифагора, тригонометрические соотношения для вычисления длин, расстояний, площадей</w:t>
            </w:r>
          </w:p>
        </w:tc>
      </w:tr>
      <w:tr>
        <w:trPr>
          <w:trHeight w:val="144" w:hRule="atLeast"/>
        </w:trPr>
        <w:tc>
          <w:tcPr>
            <w:tcW w:w="2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Умение изображать плоские фигуры и их комбинации, пространственные фигуры от руки, с помощью чертёжных инструментов и электронных средств по текстовому или символьному описанию</w:t>
            </w:r>
          </w:p>
        </w:tc>
      </w:tr>
      <w:tr>
        <w:trPr>
          <w:trHeight w:val="144" w:hRule="atLeast"/>
        </w:trPr>
        <w:tc>
          <w:tcPr>
            <w:tcW w:w="2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прямоугольная система координат; координаты точки, вектор, сумма векторов, произведение вектора на число, скалярное произведение векторов; умение использовать векторы и координаты для представления данных и решения задач, в том числе из других учебных предметов и реальной жизни</w:t>
            </w:r>
          </w:p>
        </w:tc>
      </w:tr>
      <w:tr>
        <w:trPr>
          <w:trHeight w:val="144" w:hRule="atLeast"/>
        </w:trPr>
        <w:tc>
          <w:tcPr>
            <w:tcW w:w="2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столбиковые и круговые диаграммы, таблицы, среднее арифметическое, медиана, наибольшее и наименьшее значения, размах числового набора; умение извлекать, интерпретировать и преобразовывать информацию, представленную в таблицах и на диаграммах, отражающую свойства и характеристики реальных процессов и явлений; умение распознавать изменчивые величины в окружающем мире</w:t>
            </w:r>
          </w:p>
        </w:tc>
      </w:tr>
      <w:tr>
        <w:trPr>
          <w:trHeight w:val="144" w:hRule="atLeast"/>
        </w:trPr>
        <w:tc>
          <w:tcPr>
            <w:tcW w:w="2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случайный опыт (случайный эксперимент), элементарное событие (элементарный исход) случайного опыта, случайное событие, вероятность события; умение находить вероятности случайных событий в опытах с равновозможными элементарными событиями; умение решать задачи методом организованного перебора и с использованием правила умножения; умение оценивать вероятности реальных событий и явлений, понимать роль практически достоверных и маловероятных событий в окружающем мире и в жизни; знакомство с понятием независимых событий; знакомство с законом больших чисел и его ролью в массовых явлениях</w:t>
            </w:r>
          </w:p>
        </w:tc>
      </w:tr>
      <w:tr>
        <w:trPr>
          <w:trHeight w:val="144" w:hRule="atLeast"/>
        </w:trPr>
        <w:tc>
          <w:tcPr>
            <w:tcW w:w="2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36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Умение выбирать подходящий изученный метод для решения задачи, приводить примеры математических закономерностей в природе и жизни, распознавать проявление законов математики в искусстве, описывать отдельные выдающиеся результаты, полученные в ходе развития математики как науки, приводить примеры математических открытий и их авторов в отечественной и всемирной истории</w:t>
            </w:r>
          </w:p>
        </w:tc>
      </w:tr>
    </w:tbl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8192"/>
        </w:sectPr>
      </w:pPr>
    </w:p>
    <w:p>
      <w:pPr>
        <w:pStyle w:val="Normal"/>
        <w:spacing w:lineRule="exact" w:line="336" w:before="199" w:after="199"/>
        <w:ind w:left="120" w:hanging="0"/>
        <w:rPr>
          <w:lang w:val="ru-RU"/>
        </w:rPr>
      </w:pPr>
      <w:bookmarkStart w:id="40" w:name="block-66097528_Копия_1"/>
      <w:bookmarkStart w:id="41" w:name="block-66097528"/>
      <w:bookmarkEnd w:id="40"/>
      <w:bookmarkEnd w:id="41"/>
      <w:r>
        <w:rPr>
          <w:rFonts w:ascii="Times New Roman" w:hAnsi="Times New Roman"/>
          <w:b/>
          <w:color w:val="000000"/>
          <w:sz w:val="28"/>
          <w:lang w:val="ru-RU"/>
        </w:rPr>
        <w:t>ПЕРЕЧЕНЬ ЭЛЕМЕНТОВ СОДЕРЖАНИЯ, ПРОВЕРЯЕМЫХ НА ОГЭ ПО МАТЕМАТИКЕ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tbl>
      <w:tblPr>
        <w:tblW w:w="13501" w:type="dxa"/>
        <w:jc w:val="left"/>
        <w:tblInd w:w="39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/>
      </w:tblPr>
      <w:tblGrid>
        <w:gridCol w:w="1717"/>
        <w:gridCol w:w="11783"/>
      </w:tblGrid>
      <w:tr>
        <w:trPr>
          <w:trHeight w:val="144" w:hRule="atLeast"/>
        </w:trPr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272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</w:p>
        </w:tc>
        <w:tc>
          <w:tcPr>
            <w:tcW w:w="1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272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 элемент содержания</w:t>
            </w:r>
          </w:p>
        </w:tc>
      </w:tr>
      <w:tr>
        <w:trPr>
          <w:trHeight w:val="144" w:hRule="atLeast"/>
        </w:trPr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>
        <w:trPr>
          <w:trHeight w:val="144" w:hRule="atLeast"/>
        </w:trPr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>
        <w:trPr>
          <w:trHeight w:val="144" w:hRule="atLeast"/>
        </w:trPr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Обыкновенные и десятичные дроби, проценты, бесконечные периодические дроби</w:t>
            </w:r>
          </w:p>
        </w:tc>
      </w:tr>
      <w:tr>
        <w:trPr>
          <w:trHeight w:val="144" w:hRule="atLeast"/>
        </w:trPr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Арифметические операции с рациональными числами</w:t>
            </w:r>
          </w:p>
        </w:tc>
      </w:tr>
      <w:tr>
        <w:trPr>
          <w:trHeight w:val="144" w:hRule="atLeast"/>
        </w:trPr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Арифметические операции с действительными числами</w:t>
            </w:r>
          </w:p>
        </w:tc>
      </w:tr>
      <w:tr>
        <w:trPr>
          <w:trHeight w:val="144" w:hRule="atLeast"/>
        </w:trPr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</w:tr>
      <w:tr>
        <w:trPr>
          <w:trHeight w:val="144" w:hRule="atLeast"/>
        </w:trPr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>
        <w:trPr>
          <w:trHeight w:val="144" w:hRule="atLeast"/>
        </w:trPr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(выражения с переменными)</w:t>
            </w:r>
          </w:p>
        </w:tc>
      </w:tr>
      <w:tr>
        <w:trPr>
          <w:trHeight w:val="144" w:hRule="atLeast"/>
        </w:trPr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Степень с рациональным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</w:tr>
      <w:tr>
        <w:trPr>
          <w:trHeight w:val="144" w:hRule="atLeast"/>
        </w:trPr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</w:tr>
      <w:tr>
        <w:trPr>
          <w:trHeight w:val="144" w:hRule="atLeast"/>
        </w:trPr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</w:tr>
      <w:tr>
        <w:trPr>
          <w:trHeight w:val="144" w:hRule="atLeast"/>
        </w:trPr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степени. Действия с арифметическими корнями натуральной степени</w:t>
            </w:r>
          </w:p>
        </w:tc>
      </w:tr>
      <w:tr>
        <w:trPr>
          <w:trHeight w:val="144" w:hRule="atLeast"/>
        </w:trPr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>
        <w:trPr>
          <w:trHeight w:val="144" w:hRule="atLeast"/>
        </w:trPr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уравнения.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и совокупности уравнений</w:t>
            </w:r>
          </w:p>
        </w:tc>
      </w:tr>
      <w:tr>
        <w:trPr>
          <w:trHeight w:val="144" w:hRule="atLeast"/>
        </w:trPr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и совокупности неравенств</w:t>
            </w:r>
          </w:p>
        </w:tc>
      </w:tr>
      <w:tr>
        <w:trPr>
          <w:trHeight w:val="144" w:hRule="atLeast"/>
        </w:trPr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>
        <w:trPr>
          <w:trHeight w:val="144" w:hRule="atLeast"/>
        </w:trPr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</w:tr>
      <w:tr>
        <w:trPr>
          <w:trHeight w:val="144" w:hRule="atLeast"/>
        </w:trPr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Последовательности, способы задания последовательностей</w:t>
            </w:r>
          </w:p>
        </w:tc>
      </w:tr>
      <w:tr>
        <w:trPr>
          <w:trHeight w:val="144" w:hRule="atLeast"/>
        </w:trPr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Формула сложных процентов</w:t>
            </w:r>
          </w:p>
        </w:tc>
      </w:tr>
      <w:tr>
        <w:trPr>
          <w:trHeight w:val="144" w:hRule="atLeast"/>
        </w:trPr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>
        <w:trPr>
          <w:trHeight w:val="144" w:hRule="atLeast"/>
        </w:trPr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5.1.</w:t>
            </w:r>
          </w:p>
        </w:tc>
        <w:tc>
          <w:tcPr>
            <w:tcW w:w="1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График функции. Область определения и множество значений функции. Нули функции. Промежутки знакопостоянства. Промежутки монотонности функции. Максимумы и минимумы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Наибольшее и наименьшее значение функции на промежутке</w:t>
            </w:r>
          </w:p>
        </w:tc>
      </w:tr>
      <w:tr>
        <w:trPr>
          <w:trHeight w:val="144" w:hRule="atLeast"/>
        </w:trPr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на прямой и плоскости</w:t>
            </w:r>
          </w:p>
        </w:tc>
      </w:tr>
      <w:tr>
        <w:trPr>
          <w:trHeight w:val="144" w:hRule="atLeast"/>
        </w:trPr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Координатная прямая</w:t>
            </w:r>
          </w:p>
        </w:tc>
      </w:tr>
      <w:tr>
        <w:trPr>
          <w:trHeight w:val="144" w:hRule="atLeast"/>
        </w:trPr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Декартовы координаты на плоскости</w:t>
            </w:r>
          </w:p>
        </w:tc>
      </w:tr>
      <w:tr>
        <w:trPr>
          <w:trHeight w:val="144" w:hRule="atLeast"/>
        </w:trPr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</w:p>
        </w:tc>
      </w:tr>
      <w:tr>
        <w:trPr>
          <w:trHeight w:val="144" w:hRule="atLeast"/>
        </w:trPr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 и их свойства</w:t>
            </w:r>
          </w:p>
        </w:tc>
      </w:tr>
      <w:tr>
        <w:trPr>
          <w:trHeight w:val="144" w:hRule="atLeast"/>
        </w:trPr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</w:tr>
      <w:tr>
        <w:trPr>
          <w:trHeight w:val="144" w:hRule="atLeast"/>
        </w:trPr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</w:t>
            </w:r>
          </w:p>
        </w:tc>
      </w:tr>
      <w:tr>
        <w:trPr>
          <w:trHeight w:val="144" w:hRule="atLeast"/>
        </w:trPr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</w:tr>
      <w:tr>
        <w:trPr>
          <w:trHeight w:val="144" w:hRule="atLeast"/>
        </w:trPr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геометрических величин</w:t>
            </w:r>
          </w:p>
        </w:tc>
      </w:tr>
      <w:tr>
        <w:trPr>
          <w:trHeight w:val="144" w:hRule="atLeast"/>
        </w:trPr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Векторы на плоскости</w:t>
            </w:r>
          </w:p>
        </w:tc>
      </w:tr>
      <w:tr>
        <w:trPr>
          <w:trHeight w:val="144" w:hRule="atLeast"/>
        </w:trPr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>
        <w:trPr>
          <w:trHeight w:val="144" w:hRule="atLeast"/>
        </w:trPr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</w:tr>
      <w:tr>
        <w:trPr>
          <w:trHeight w:val="144" w:hRule="atLeast"/>
        </w:trPr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</w:p>
        </w:tc>
      </w:tr>
      <w:tr>
        <w:trPr>
          <w:trHeight w:val="144" w:hRule="atLeast"/>
        </w:trPr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Комбинаторика</w:t>
            </w:r>
          </w:p>
        </w:tc>
      </w:tr>
      <w:tr>
        <w:trPr>
          <w:trHeight w:val="144" w:hRule="atLeast"/>
        </w:trPr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</w:tr>
      <w:tr>
        <w:trPr>
          <w:trHeight w:val="144" w:hRule="atLeast"/>
        </w:trPr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1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360" w:before="0" w:after="0"/>
              <w:ind w:left="314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</w:p>
        </w:tc>
      </w:tr>
    </w:tbl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8192"/>
        </w:sectPr>
      </w:pPr>
    </w:p>
    <w:p>
      <w:pPr>
        <w:pStyle w:val="Normal"/>
        <w:spacing w:before="0" w:after="0"/>
        <w:ind w:left="120" w:hanging="0"/>
        <w:rPr/>
      </w:pPr>
      <w:bookmarkStart w:id="42" w:name="block-66097529_Копия_1"/>
      <w:bookmarkStart w:id="43" w:name="block-66097529"/>
      <w:bookmarkEnd w:id="42"/>
      <w:bookmarkEnd w:id="43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>
      <w:pPr>
        <w:pStyle w:val="Normal"/>
        <w:spacing w:lineRule="exact" w:line="480"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>
      <w:pPr>
        <w:pStyle w:val="Normal"/>
        <w:spacing w:lineRule="exact" w:line="480" w:before="0" w:after="0"/>
        <w:ind w:left="120" w:hanging="0"/>
        <w:rPr>
          <w:lang w:val="ru-RU"/>
        </w:rPr>
      </w:pPr>
      <w:bookmarkStart w:id="44" w:name="8a811090-bed3-4825-9e59-0925d1d075d6"/>
      <w:r>
        <w:rPr>
          <w:rFonts w:ascii="Times New Roman" w:hAnsi="Times New Roman"/>
          <w:color w:val="000000"/>
          <w:sz w:val="28"/>
          <w:lang w:val="ru-RU"/>
        </w:rPr>
        <w:t xml:space="preserve">• </w:t>
      </w:r>
      <w:r>
        <w:rPr>
          <w:rFonts w:ascii="Times New Roman" w:hAnsi="Times New Roman"/>
          <w:color w:val="000000"/>
          <w:sz w:val="28"/>
          <w:lang w:val="ru-RU"/>
        </w:rPr>
        <w:t>Математика. Алгебра: 7-й класс: базовый уровень: учебник; 15-е издание, переработанное Макарычев Ю.Н., Миндюк Н.Г., Нешков К.И. и др.; под редакцией Теляковского С.А. Акционерное общество «Издательство «Просвещение»</w:t>
      </w:r>
      <w:bookmarkEnd w:id="44"/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• Математика. Алгебра: 8-й класс: базовый уровень: учебник; 16-е издание, переработанное Макарычев Ю.Н., Миндюк Н.Г., Нешков К.И. и др.; под редакцией Теляковского С.А. Акционерное общество «Издательство «Просвещение»</w:t>
      </w:r>
      <w:r>
        <w:rPr>
          <w:sz w:val="28"/>
          <w:lang w:val="ru-RU"/>
        </w:rPr>
        <w:br/>
      </w:r>
      <w:bookmarkStart w:id="45" w:name="8a811090-bed3-4825-9e59-0925d1d075d6_Коп"/>
      <w:r>
        <w:rPr>
          <w:rFonts w:ascii="Times New Roman" w:hAnsi="Times New Roman"/>
          <w:color w:val="000000"/>
          <w:sz w:val="28"/>
          <w:lang w:val="ru-RU"/>
        </w:rPr>
        <w:t xml:space="preserve"> • Математика. Алгебра: 9-й класс: базовый уровень: учебник; 15-е издание, переработанное Макарычев Ю.Н., Миндюк Н.Г., Нешков К.И. и др.; под редакцией Теляковского С.А. Акционерное общество «Издательство «Просвещение»</w:t>
      </w:r>
      <w:bookmarkEnd w:id="45"/>
    </w:p>
    <w:p>
      <w:pPr>
        <w:pStyle w:val="Normal"/>
        <w:spacing w:lineRule="exact" w:line="480"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exact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>
      <w:pPr>
        <w:pStyle w:val="Normal"/>
        <w:spacing w:lineRule="exact" w:line="480"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exact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8192"/>
        </w:sectPr>
        <w:pStyle w:val="Normal"/>
        <w:spacing w:lineRule="exact" w:line="480" w:before="0" w:after="0"/>
        <w:ind w:left="120" w:hanging="0"/>
        <w:rPr/>
      </w:pPr>
      <w:bookmarkStart w:id="46" w:name="7d5051e0-bab5-428c-941a-1d062349d11d"/>
      <w:bookmarkStart w:id="47" w:name="block-66097527_Копия_1"/>
      <w:r>
        <w:rPr>
          <w:rFonts w:ascii="Times New Roman" w:hAnsi="Times New Roman"/>
          <w:color w:val="000000"/>
          <w:sz w:val="28"/>
        </w:rPr>
        <w:t>Библиотека ЦОК</w:t>
      </w:r>
      <w:bookmarkStart w:id="48" w:name="block-66097527"/>
      <w:bookmarkEnd w:id="46"/>
      <w:bookmarkEnd w:id="47"/>
      <w:bookmarkEnd w:id="48"/>
    </w:p>
    <w:p>
      <w:pPr>
        <w:pStyle w:val="Normal"/>
        <w:spacing w:before="0" w:after="200"/>
        <w:rPr/>
      </w:pPr>
      <w:r>
        <w:rPr/>
      </w:r>
    </w:p>
    <w:sectPr>
      <w:type w:val="nextPage"/>
      <w:pgSz w:w="11906" w:h="16838"/>
      <w:pgMar w:left="1440" w:right="1440" w:gutter="0" w:header="0" w:top="1440" w:footer="0" w:bottom="1440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Cambria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Emphasis" w:uiPriority="20" w:semiHidden="0" w:unhideWhenUsed="0" w:qFormat="1"/>
    <w:lsdException w:name="Table Grid" w:uiPriority="59" w:semiHidden="0" w:unhideWhenUsed="0"/>
  </w:latentStyles>
  <w:style w:type="paragraph" w:styleId="Normal" w:default="1">
    <w:name w:val="Normal"/>
    <w:qFormat/>
    <w:rsid w:val="004a3277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 w:customStyle="1">
    <w:name w:val="Heading 1"/>
    <w:basedOn w:val="Normal"/>
    <w:next w:val="Normal"/>
    <w:link w:val="Heading1Char"/>
    <w:uiPriority w:val="9"/>
    <w:qFormat/>
    <w:rsid w:val="00841cd9"/>
    <w:pPr>
      <w:keepNext w:val="true"/>
      <w:keepLines/>
      <w:spacing w:before="480" w:after="20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 w:customStyle="1">
    <w:name w:val="Heading 2"/>
    <w:basedOn w:val="Normal"/>
    <w:next w:val="Normal"/>
    <w:link w:val="Heading2Char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3" w:customStyle="1">
    <w:name w:val="Heading 3"/>
    <w:basedOn w:val="Normal"/>
    <w:next w:val="Normal"/>
    <w:link w:val="Heading3Char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4" w:customStyle="1">
    <w:name w:val="Heading 4"/>
    <w:basedOn w:val="Normal"/>
    <w:next w:val="Normal"/>
    <w:link w:val="Heading4Char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uiPriority w:val="99"/>
    <w:qFormat/>
    <w:rsid w:val="00841cd9"/>
    <w:rPr/>
  </w:style>
  <w:style w:type="character" w:styleId="Heading1Char" w:customStyle="1">
    <w:name w:val="Heading 1 Char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Heading2Char" w:customStyle="1">
    <w:name w:val="Heading 2 Char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Heading3Char" w:customStyle="1">
    <w:name w:val="Heading 3 Char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Heading4Char" w:customStyle="1">
    <w:name w:val="Heading 4 Char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Style10" w:customStyle="1">
    <w:name w:val="Подзаголовок Знак"/>
    <w:basedOn w:val="DefaultParagraphFont"/>
    <w:uiPriority w:val="11"/>
    <w:qFormat/>
    <w:rsid w:val="00841cd9"/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tyle11" w:customStyle="1">
    <w:name w:val="Название Знак"/>
    <w:basedOn w:val="DefaultParagraphFont"/>
    <w:uiPriority w:val="10"/>
    <w:qFormat/>
    <w:rsid w:val="00841cd9"/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character" w:styleId="Style12">
    <w:name w:val="Emphasis"/>
    <w:basedOn w:val="DefaultParagraphFont"/>
    <w:uiPriority w:val="20"/>
    <w:qFormat/>
    <w:rsid w:val="00d1197d"/>
    <w:rPr>
      <w:i/>
      <w:iCs/>
    </w:rPr>
  </w:style>
  <w:style w:type="character" w:styleId="-">
    <w:name w:val="Hyperlink"/>
    <w:basedOn w:val="DefaultParagraphFont"/>
    <w:uiPriority w:val="99"/>
    <w:unhideWhenUsed/>
    <w:rsid w:val="00691799"/>
    <w:rPr>
      <w:color w:val="0000FF" w:themeColor="hyperlink"/>
      <w:u w:val="single"/>
    </w:rPr>
  </w:style>
  <w:style w:type="paragraph" w:styleId="Style13" w:customStyle="1">
    <w:name w:val="Заголовок"/>
    <w:basedOn w:val="Normal"/>
    <w:next w:val="Style14"/>
    <w:qFormat/>
    <w:rsid w:val="00691799"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4">
    <w:name w:val="Body Text"/>
    <w:basedOn w:val="Normal"/>
    <w:rsid w:val="00691799"/>
    <w:pPr>
      <w:spacing w:before="0" w:after="140"/>
    </w:pPr>
    <w:rPr/>
  </w:style>
  <w:style w:type="paragraph" w:styleId="Style15">
    <w:name w:val="List"/>
    <w:basedOn w:val="Style14"/>
    <w:rsid w:val="00691799"/>
    <w:pPr/>
    <w:rPr>
      <w:rFonts w:ascii="PT Astra Serif" w:hAnsi="PT Astra Serif" w:cs="Noto Sans Devanagari"/>
    </w:rPr>
  </w:style>
  <w:style w:type="paragraph" w:styleId="Style16" w:customStyle="1">
    <w:name w:val="Caption"/>
    <w:basedOn w:val="Normal"/>
    <w:qFormat/>
    <w:rsid w:val="00691799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Indexheading">
    <w:name w:val="index heading"/>
    <w:basedOn w:val="Normal"/>
    <w:qFormat/>
    <w:rsid w:val="00691799"/>
    <w:pPr>
      <w:suppressLineNumbers/>
    </w:pPr>
    <w:rPr>
      <w:rFonts w:ascii="PT Astra Serif" w:hAnsi="PT Astra Serif" w:cs="Noto Sans Devanagari"/>
    </w:rPr>
  </w:style>
  <w:style w:type="paragraph" w:styleId="Style18" w:customStyle="1">
    <w:name w:val="Колонтитул"/>
    <w:basedOn w:val="Normal"/>
    <w:qFormat/>
    <w:rsid w:val="00691799"/>
    <w:pPr/>
    <w:rPr/>
  </w:style>
  <w:style w:type="paragraph" w:styleId="Style19" w:customStyle="1">
    <w:name w:val="Header"/>
    <w:basedOn w:val="Normal"/>
    <w:link w:val="HeaderChar"/>
    <w:uiPriority w:val="99"/>
    <w:unhideWhenUsed/>
    <w:rsid w:val="00841cd9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20">
    <w:name w:val="Subtitle"/>
    <w:basedOn w:val="Normal"/>
    <w:next w:val="Normal"/>
    <w:link w:val="Style10"/>
    <w:uiPriority w:val="11"/>
    <w:qFormat/>
    <w:rsid w:val="00841cd9"/>
    <w:pPr>
      <w:ind w:left="86" w:hanging="0"/>
    </w:pPr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paragraph" w:styleId="Style21">
    <w:name w:val="Title"/>
    <w:basedOn w:val="Normal"/>
    <w:next w:val="Normal"/>
    <w:link w:val="Style11"/>
    <w:uiPriority w:val="10"/>
    <w:qFormat/>
    <w:rsid w:val="00841cd9"/>
    <w:pPr>
      <w:pBdr>
        <w:bottom w:val="single" w:sz="8" w:space="4" w:color="4F81BD"/>
      </w:pBdr>
      <w:spacing w:before="0" w:after="300"/>
      <w:contextualSpacing/>
    </w:pPr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F81BD" w:themeColor="accent1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0">
    <w:name w:val="Table Grid"/>
    <w:basedOn w:val="a1"/>
    <w:uiPriority w:val="59"/>
    <w:rsid w:val="006917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https://m.edsoo.ru/7f415b90" TargetMode="External"/><Relationship Id="rId4" Type="http://schemas.openxmlformats.org/officeDocument/2006/relationships/hyperlink" Target="https://m.edsoo.ru/7f415b90" TargetMode="External"/><Relationship Id="rId5" Type="http://schemas.openxmlformats.org/officeDocument/2006/relationships/hyperlink" Target="https://m.edsoo.ru/7f415b90" TargetMode="External"/><Relationship Id="rId6" Type="http://schemas.openxmlformats.org/officeDocument/2006/relationships/hyperlink" Target="https://m.edsoo.ru/7f415b90" TargetMode="External"/><Relationship Id="rId7" Type="http://schemas.openxmlformats.org/officeDocument/2006/relationships/hyperlink" Target="https://m.edsoo.ru/7f415b90" TargetMode="External"/><Relationship Id="rId8" Type="http://schemas.openxmlformats.org/officeDocument/2006/relationships/hyperlink" Target="https://m.edsoo.ru/7f417af8" TargetMode="External"/><Relationship Id="rId9" Type="http://schemas.openxmlformats.org/officeDocument/2006/relationships/hyperlink" Target="https://m.edsoo.ru/7f417af8" TargetMode="External"/><Relationship Id="rId10" Type="http://schemas.openxmlformats.org/officeDocument/2006/relationships/hyperlink" Target="https://m.edsoo.ru/7f417af8" TargetMode="External"/><Relationship Id="rId11" Type="http://schemas.openxmlformats.org/officeDocument/2006/relationships/hyperlink" Target="https://m.edsoo.ru/7f417af8" TargetMode="External"/><Relationship Id="rId12" Type="http://schemas.openxmlformats.org/officeDocument/2006/relationships/hyperlink" Target="https://m.edsoo.ru/7f417af8" TargetMode="External"/><Relationship Id="rId13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15" Type="http://schemas.openxmlformats.org/officeDocument/2006/relationships/hyperlink" Target="https://m.edsoo.ru/7f417af8" TargetMode="External"/><Relationship Id="rId16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9d08" TargetMode="External"/><Relationship Id="rId19" Type="http://schemas.openxmlformats.org/officeDocument/2006/relationships/hyperlink" Target="https://m.edsoo.ru/7f419d08" TargetMode="External"/><Relationship Id="rId20" Type="http://schemas.openxmlformats.org/officeDocument/2006/relationships/hyperlink" Target="https://m.edsoo.ru/7f419d08" TargetMode="External"/><Relationship Id="rId21" Type="http://schemas.openxmlformats.org/officeDocument/2006/relationships/hyperlink" Target="https://m.edsoo.ru/7f419d08" TargetMode="External"/><Relationship Id="rId22" Type="http://schemas.openxmlformats.org/officeDocument/2006/relationships/hyperlink" Target="https://m.edsoo.ru/7f419d08" TargetMode="External"/><Relationship Id="rId23" Type="http://schemas.openxmlformats.org/officeDocument/2006/relationships/hyperlink" Target="https://m.edsoo.ru/7f419d08" TargetMode="External"/><Relationship Id="rId24" Type="http://schemas.openxmlformats.org/officeDocument/2006/relationships/hyperlink" Target="https://m.edsoo.ru/7f419d08" TargetMode="External"/><Relationship Id="rId25" Type="http://schemas.openxmlformats.org/officeDocument/2006/relationships/hyperlink" Target="https://m.edsoo.ru/7f4211de" TargetMode="External"/><Relationship Id="rId26" Type="http://schemas.openxmlformats.org/officeDocument/2006/relationships/hyperlink" Target="https://m.edsoo.ru/7f421382" TargetMode="External"/><Relationship Id="rId27" Type="http://schemas.openxmlformats.org/officeDocument/2006/relationships/hyperlink" Target="https://m.edsoo.ru/7f42154e" TargetMode="External"/><Relationship Id="rId28" Type="http://schemas.openxmlformats.org/officeDocument/2006/relationships/hyperlink" Target="https://m.edsoo.ru/7f4218be" TargetMode="External"/><Relationship Id="rId29" Type="http://schemas.openxmlformats.org/officeDocument/2006/relationships/hyperlink" Target="https://m.edsoo.ru/7f4218be" TargetMode="External"/><Relationship Id="rId30" Type="http://schemas.openxmlformats.org/officeDocument/2006/relationships/hyperlink" Target="https://m.edsoo.ru/7f41feec" TargetMode="External"/><Relationship Id="rId31" Type="http://schemas.openxmlformats.org/officeDocument/2006/relationships/hyperlink" Target="https://m.edsoo.ru/7f41fafa" TargetMode="External"/><Relationship Id="rId32" Type="http://schemas.openxmlformats.org/officeDocument/2006/relationships/hyperlink" Target="https://m.edsoo.ru/7f41fd70" TargetMode="External"/><Relationship Id="rId33" Type="http://schemas.openxmlformats.org/officeDocument/2006/relationships/hyperlink" Target="https://m.edsoo.ru/7f421382" TargetMode="External"/><Relationship Id="rId34" Type="http://schemas.openxmlformats.org/officeDocument/2006/relationships/hyperlink" Target="https://m.edsoo.ru/7f42154e" TargetMode="External"/><Relationship Id="rId35" Type="http://schemas.openxmlformats.org/officeDocument/2006/relationships/hyperlink" Target="https://m.edsoo.ru/7f4218be" TargetMode="External"/><Relationship Id="rId36" Type="http://schemas.openxmlformats.org/officeDocument/2006/relationships/hyperlink" Target="https://m.edsoo.ru/7f42276e" TargetMode="External"/><Relationship Id="rId37" Type="http://schemas.openxmlformats.org/officeDocument/2006/relationships/hyperlink" Target="https://m.edsoo.ru/7f422930" TargetMode="External"/><Relationship Id="rId38" Type="http://schemas.openxmlformats.org/officeDocument/2006/relationships/hyperlink" Target="https://m.edsoo.ru/7f422af2" TargetMode="External"/><Relationship Id="rId39" Type="http://schemas.openxmlformats.org/officeDocument/2006/relationships/hyperlink" Target="https://m.edsoo.ru/7f422cc8" TargetMode="External"/><Relationship Id="rId40" Type="http://schemas.openxmlformats.org/officeDocument/2006/relationships/hyperlink" Target="https://m.edsoo.ru/7f422fca" TargetMode="External"/><Relationship Id="rId41" Type="http://schemas.openxmlformats.org/officeDocument/2006/relationships/hyperlink" Target="https://m.edsoo.ru/7f423182" TargetMode="External"/><Relationship Id="rId42" Type="http://schemas.openxmlformats.org/officeDocument/2006/relationships/hyperlink" Target="https://m.edsoo.ru/7f42432a" TargetMode="External"/><Relationship Id="rId43" Type="http://schemas.openxmlformats.org/officeDocument/2006/relationships/hyperlink" Target="https://m.edsoo.ru/7f42464a" TargetMode="External"/><Relationship Id="rId44" Type="http://schemas.openxmlformats.org/officeDocument/2006/relationships/hyperlink" Target="https://m.edsoo.ru/7f424c12" TargetMode="External"/><Relationship Id="rId45" Type="http://schemas.openxmlformats.org/officeDocument/2006/relationships/hyperlink" Target="https://m.edsoo.ru/7f424fd2" TargetMode="External"/><Relationship Id="rId46" Type="http://schemas.openxmlformats.org/officeDocument/2006/relationships/hyperlink" Target="https://m.edsoo.ru/7f4251d0" TargetMode="External"/><Relationship Id="rId47" Type="http://schemas.openxmlformats.org/officeDocument/2006/relationships/hyperlink" Target="https://m.edsoo.ru/7f423312" TargetMode="External"/><Relationship Id="rId48" Type="http://schemas.openxmlformats.org/officeDocument/2006/relationships/hyperlink" Target="https://m.edsoo.ru/7f4237fe" TargetMode="External"/><Relationship Id="rId49" Type="http://schemas.openxmlformats.org/officeDocument/2006/relationships/hyperlink" Target="https://m.edsoo.ru/7f4239de" TargetMode="External"/><Relationship Id="rId50" Type="http://schemas.openxmlformats.org/officeDocument/2006/relationships/hyperlink" Target="https://m.edsoo.ru/7f420482" TargetMode="External"/><Relationship Id="rId51" Type="http://schemas.openxmlformats.org/officeDocument/2006/relationships/hyperlink" Target="https://m.edsoo.ru/7f42064e" TargetMode="External"/><Relationship Id="rId52" Type="http://schemas.openxmlformats.org/officeDocument/2006/relationships/hyperlink" Target="https://m.edsoo.ru/7f420806" TargetMode="External"/><Relationship Id="rId53" Type="http://schemas.openxmlformats.org/officeDocument/2006/relationships/hyperlink" Target="https://m.edsoo.ru/7f4209a0" TargetMode="External"/><Relationship Id="rId54" Type="http://schemas.openxmlformats.org/officeDocument/2006/relationships/hyperlink" Target="https://m.edsoo.ru/7f420e6e" TargetMode="External"/><Relationship Id="rId55" Type="http://schemas.openxmlformats.org/officeDocument/2006/relationships/hyperlink" Target="https://m.edsoo.ru/7f427c32" TargetMode="External"/><Relationship Id="rId56" Type="http://schemas.openxmlformats.org/officeDocument/2006/relationships/hyperlink" Target="https://m.edsoo.ru/7f427e8a" TargetMode="External"/><Relationship Id="rId57" Type="http://schemas.openxmlformats.org/officeDocument/2006/relationships/hyperlink" Target="https://m.edsoo.ru/7f42836c" TargetMode="External"/><Relationship Id="rId58" Type="http://schemas.openxmlformats.org/officeDocument/2006/relationships/hyperlink" Target="https://m.edsoo.ru/7f4284de" TargetMode="External"/><Relationship Id="rId59" Type="http://schemas.openxmlformats.org/officeDocument/2006/relationships/hyperlink" Target="https://m.edsoo.ru/7f42865a" TargetMode="External"/><Relationship Id="rId60" Type="http://schemas.openxmlformats.org/officeDocument/2006/relationships/hyperlink" Target="https://m.edsoo.ru/7f4287d6" TargetMode="External"/><Relationship Id="rId61" Type="http://schemas.openxmlformats.org/officeDocument/2006/relationships/hyperlink" Target="https://m.edsoo.ru/7f421044" TargetMode="External"/><Relationship Id="rId62" Type="http://schemas.openxmlformats.org/officeDocument/2006/relationships/hyperlink" Target="https://m.edsoo.ru/7f41de76" TargetMode="External"/><Relationship Id="rId63" Type="http://schemas.openxmlformats.org/officeDocument/2006/relationships/hyperlink" Target="https://m.edsoo.ru/7f41dff2" TargetMode="External"/><Relationship Id="rId64" Type="http://schemas.openxmlformats.org/officeDocument/2006/relationships/hyperlink" Target="https://m.edsoo.ru/7f41e16e" TargetMode="External"/><Relationship Id="rId65" Type="http://schemas.openxmlformats.org/officeDocument/2006/relationships/hyperlink" Target="https://m.edsoo.ru/7f41e42a" TargetMode="External"/><Relationship Id="rId66" Type="http://schemas.openxmlformats.org/officeDocument/2006/relationships/hyperlink" Target="https://m.edsoo.ru/7f41e8a8" TargetMode="External"/><Relationship Id="rId67" Type="http://schemas.openxmlformats.org/officeDocument/2006/relationships/hyperlink" Target="https://m.edsoo.ru/7f41ed80" TargetMode="External"/><Relationship Id="rId68" Type="http://schemas.openxmlformats.org/officeDocument/2006/relationships/hyperlink" Target="https://m.edsoo.ru/7f41ea24" TargetMode="External"/><Relationship Id="rId69" Type="http://schemas.openxmlformats.org/officeDocument/2006/relationships/hyperlink" Target="https://m.edsoo.ru/7f41ef06" TargetMode="External"/><Relationship Id="rId70" Type="http://schemas.openxmlformats.org/officeDocument/2006/relationships/hyperlink" Target="https://m.edsoo.ru/7f41f078" TargetMode="External"/><Relationship Id="rId71" Type="http://schemas.openxmlformats.org/officeDocument/2006/relationships/hyperlink" Target="https://m.edsoo.ru/7f41f1fe" TargetMode="External"/><Relationship Id="rId72" Type="http://schemas.openxmlformats.org/officeDocument/2006/relationships/hyperlink" Target="https://m.edsoo.ru/7f427282" TargetMode="External"/><Relationship Id="rId73" Type="http://schemas.openxmlformats.org/officeDocument/2006/relationships/hyperlink" Target="https://m.edsoo.ru/7f427412" TargetMode="External"/><Relationship Id="rId74" Type="http://schemas.openxmlformats.org/officeDocument/2006/relationships/hyperlink" Target="https://m.edsoo.ru/7f426d1e" TargetMode="External"/><Relationship Id="rId75" Type="http://schemas.openxmlformats.org/officeDocument/2006/relationships/hyperlink" Target="https://m.edsoo.ru/7f41f50a" TargetMode="External"/><Relationship Id="rId76" Type="http://schemas.openxmlformats.org/officeDocument/2006/relationships/hyperlink" Target="https://m.edsoo.ru/7f429c6c" TargetMode="External"/><Relationship Id="rId77" Type="http://schemas.openxmlformats.org/officeDocument/2006/relationships/hyperlink" Target="https://m.edsoo.ru/7f429f32" TargetMode="External"/><Relationship Id="rId78" Type="http://schemas.openxmlformats.org/officeDocument/2006/relationships/hyperlink" Target="https://m.edsoo.ru/7f42a0e0" TargetMode="External"/><Relationship Id="rId79" Type="http://schemas.openxmlformats.org/officeDocument/2006/relationships/hyperlink" Target="https://m.edsoo.ru/7f42a27a" TargetMode="External"/><Relationship Id="rId80" Type="http://schemas.openxmlformats.org/officeDocument/2006/relationships/hyperlink" Target="https://m.edsoo.ru/7f42a900" TargetMode="External"/><Relationship Id="rId81" Type="http://schemas.openxmlformats.org/officeDocument/2006/relationships/hyperlink" Target="https://m.edsoo.ru/7f42d452" TargetMode="External"/><Relationship Id="rId82" Type="http://schemas.openxmlformats.org/officeDocument/2006/relationships/hyperlink" Target="https://m.edsoo.ru/7f42eaaa" TargetMode="External"/><Relationship Id="rId83" Type="http://schemas.openxmlformats.org/officeDocument/2006/relationships/hyperlink" Target="https://m.edsoo.ru/7f42d862" TargetMode="External"/><Relationship Id="rId84" Type="http://schemas.openxmlformats.org/officeDocument/2006/relationships/hyperlink" Target="https://m.edsoo.ru/7f42d862" TargetMode="External"/><Relationship Id="rId85" Type="http://schemas.openxmlformats.org/officeDocument/2006/relationships/hyperlink" Target="https://m.edsoo.ru/7f42dd26" TargetMode="External"/><Relationship Id="rId86" Type="http://schemas.openxmlformats.org/officeDocument/2006/relationships/hyperlink" Target="https://m.edsoo.ru/7f42ded4" TargetMode="External"/><Relationship Id="rId87" Type="http://schemas.openxmlformats.org/officeDocument/2006/relationships/hyperlink" Target="https://m.edsoo.ru/7f42e0be" TargetMode="External"/><Relationship Id="rId88" Type="http://schemas.openxmlformats.org/officeDocument/2006/relationships/hyperlink" Target="https://m.edsoo.ru/7f42e262" TargetMode="External"/><Relationship Id="rId89" Type="http://schemas.openxmlformats.org/officeDocument/2006/relationships/hyperlink" Target="https://m.edsoo.ru/7f4354a4" TargetMode="External"/><Relationship Id="rId90" Type="http://schemas.openxmlformats.org/officeDocument/2006/relationships/hyperlink" Target="https://m.edsoo.ru/7f436098" TargetMode="External"/><Relationship Id="rId91" Type="http://schemas.openxmlformats.org/officeDocument/2006/relationships/hyperlink" Target="https://m.edsoo.ru/7f435648" TargetMode="External"/><Relationship Id="rId92" Type="http://schemas.openxmlformats.org/officeDocument/2006/relationships/hyperlink" Target="https://m.edsoo.ru/7f435648" TargetMode="External"/><Relationship Id="rId93" Type="http://schemas.openxmlformats.org/officeDocument/2006/relationships/hyperlink" Target="https://m.edsoo.ru/7f435648" TargetMode="External"/><Relationship Id="rId94" Type="http://schemas.openxmlformats.org/officeDocument/2006/relationships/hyperlink" Target="https://m.edsoo.ru/7f43599a" TargetMode="External"/><Relationship Id="rId95" Type="http://schemas.openxmlformats.org/officeDocument/2006/relationships/hyperlink" Target="https://m.edsoo.ru/7f435ed6" TargetMode="External"/><Relationship Id="rId96" Type="http://schemas.openxmlformats.org/officeDocument/2006/relationships/hyperlink" Target="https://m.edsoo.ru/7f42fd38" TargetMode="External"/><Relationship Id="rId97" Type="http://schemas.openxmlformats.org/officeDocument/2006/relationships/hyperlink" Target="https://m.edsoo.ru/7f42fd38" TargetMode="External"/><Relationship Id="rId98" Type="http://schemas.openxmlformats.org/officeDocument/2006/relationships/hyperlink" Target="https://m.edsoo.ru/7f42ec80" TargetMode="External"/><Relationship Id="rId99" Type="http://schemas.openxmlformats.org/officeDocument/2006/relationships/hyperlink" Target="https://m.edsoo.ru/7f430382" TargetMode="External"/><Relationship Id="rId100" Type="http://schemas.openxmlformats.org/officeDocument/2006/relationships/hyperlink" Target="https://m.edsoo.ru/7f4308e6" TargetMode="External"/><Relationship Id="rId101" Type="http://schemas.openxmlformats.org/officeDocument/2006/relationships/hyperlink" Target="https://m.edsoo.ru/7f430a8a" TargetMode="External"/><Relationship Id="rId102" Type="http://schemas.openxmlformats.org/officeDocument/2006/relationships/hyperlink" Target="https://m.edsoo.ru/7f430f44" TargetMode="External"/><Relationship Id="rId103" Type="http://schemas.openxmlformats.org/officeDocument/2006/relationships/hyperlink" Target="https://m.edsoo.ru/7f430f44" TargetMode="External"/><Relationship Id="rId104" Type="http://schemas.openxmlformats.org/officeDocument/2006/relationships/hyperlink" Target="https://m.edsoo.ru/7f43128c" TargetMode="External"/><Relationship Id="rId105" Type="http://schemas.openxmlformats.org/officeDocument/2006/relationships/hyperlink" Target="https://m.edsoo.ru/7f4315c0" TargetMode="External"/><Relationship Id="rId106" Type="http://schemas.openxmlformats.org/officeDocument/2006/relationships/hyperlink" Target="https://m.edsoo.ru/7f4318c2" TargetMode="External"/><Relationship Id="rId107" Type="http://schemas.openxmlformats.org/officeDocument/2006/relationships/hyperlink" Target="https://m.edsoo.ru/7f431a20" TargetMode="External"/><Relationship Id="rId108" Type="http://schemas.openxmlformats.org/officeDocument/2006/relationships/hyperlink" Target="https://m.edsoo.ru/7f43259c" TargetMode="External"/><Relationship Id="rId109" Type="http://schemas.openxmlformats.org/officeDocument/2006/relationships/hyperlink" Target="https://m.edsoo.ru/7f432736" TargetMode="External"/><Relationship Id="rId110" Type="http://schemas.openxmlformats.org/officeDocument/2006/relationships/hyperlink" Target="https://m.edsoo.ru/7f432736" TargetMode="External"/><Relationship Id="rId111" Type="http://schemas.openxmlformats.org/officeDocument/2006/relationships/hyperlink" Target="https://m.edsoo.ru/7f431d36" TargetMode="External"/><Relationship Id="rId112" Type="http://schemas.openxmlformats.org/officeDocument/2006/relationships/hyperlink" Target="https://m.edsoo.ru/7f42ee1a" TargetMode="External"/><Relationship Id="rId113" Type="http://schemas.openxmlformats.org/officeDocument/2006/relationships/hyperlink" Target="https://m.edsoo.ru/7f42ee1a" TargetMode="External"/><Relationship Id="rId114" Type="http://schemas.openxmlformats.org/officeDocument/2006/relationships/hyperlink" Target="https://m.edsoo.ru/7f42ee1a" TargetMode="External"/><Relationship Id="rId115" Type="http://schemas.openxmlformats.org/officeDocument/2006/relationships/hyperlink" Target="https://m.edsoo.ru/7f42f158" TargetMode="External"/><Relationship Id="rId116" Type="http://schemas.openxmlformats.org/officeDocument/2006/relationships/hyperlink" Target="https://m.edsoo.ru/7f42f3f6" TargetMode="External"/><Relationship Id="rId117" Type="http://schemas.openxmlformats.org/officeDocument/2006/relationships/hyperlink" Target="https://m.edsoo.ru/7f42f5a4" TargetMode="External"/><Relationship Id="rId118" Type="http://schemas.openxmlformats.org/officeDocument/2006/relationships/hyperlink" Target="https://m.edsoo.ru/7f42fef0" TargetMode="External"/><Relationship Id="rId119" Type="http://schemas.openxmlformats.org/officeDocument/2006/relationships/hyperlink" Target="https://m.edsoo.ru/7f430076" TargetMode="External"/><Relationship Id="rId120" Type="http://schemas.openxmlformats.org/officeDocument/2006/relationships/hyperlink" Target="https://m.edsoo.ru/7f43c542" TargetMode="External"/><Relationship Id="rId121" Type="http://schemas.openxmlformats.org/officeDocument/2006/relationships/hyperlink" Target="https://m.edsoo.ru/7f43c3d0" TargetMode="External"/><Relationship Id="rId122" Type="http://schemas.openxmlformats.org/officeDocument/2006/relationships/hyperlink" Target="https://m.edsoo.ru/7f4328c6" TargetMode="External"/><Relationship Id="rId123" Type="http://schemas.openxmlformats.org/officeDocument/2006/relationships/hyperlink" Target="https://m.edsoo.ru/7f432b6e" TargetMode="External"/><Relationship Id="rId124" Type="http://schemas.openxmlformats.org/officeDocument/2006/relationships/hyperlink" Target="https://m.edsoo.ru/7f42f75c" TargetMode="External"/><Relationship Id="rId125" Type="http://schemas.openxmlformats.org/officeDocument/2006/relationships/hyperlink" Target="https://m.edsoo.ru/7f42f8f6" TargetMode="External"/><Relationship Id="rId126" Type="http://schemas.openxmlformats.org/officeDocument/2006/relationships/hyperlink" Target="https://m.edsoo.ru/7f4301f2" TargetMode="External"/><Relationship Id="rId127" Type="http://schemas.openxmlformats.org/officeDocument/2006/relationships/hyperlink" Target="https://m.edsoo.ru/7f43d6d6" TargetMode="External"/><Relationship Id="rId128" Type="http://schemas.openxmlformats.org/officeDocument/2006/relationships/hyperlink" Target="https://m.edsoo.ru/7f43d6d6" TargetMode="External"/><Relationship Id="rId129" Type="http://schemas.openxmlformats.org/officeDocument/2006/relationships/hyperlink" Target="https://m.edsoo.ru/7f42c692" TargetMode="External"/><Relationship Id="rId130" Type="http://schemas.openxmlformats.org/officeDocument/2006/relationships/hyperlink" Target="https://m.edsoo.ru/7f42c840" TargetMode="External"/><Relationship Id="rId131" Type="http://schemas.openxmlformats.org/officeDocument/2006/relationships/hyperlink" Target="https://m.edsoo.ru/7f42cb88" TargetMode="External"/><Relationship Id="rId132" Type="http://schemas.openxmlformats.org/officeDocument/2006/relationships/hyperlink" Target="https://m.edsoo.ru/7f42cd2c" TargetMode="External"/><Relationship Id="rId133" Type="http://schemas.openxmlformats.org/officeDocument/2006/relationships/hyperlink" Target="https://m.edsoo.ru/7f42c9e4" TargetMode="External"/><Relationship Id="rId134" Type="http://schemas.openxmlformats.org/officeDocument/2006/relationships/hyperlink" Target="https://m.edsoo.ru/7f42c9e4" TargetMode="External"/><Relationship Id="rId135" Type="http://schemas.openxmlformats.org/officeDocument/2006/relationships/hyperlink" Target="https://m.edsoo.ru/7f433c12" TargetMode="External"/><Relationship Id="rId136" Type="http://schemas.openxmlformats.org/officeDocument/2006/relationships/hyperlink" Target="https://m.edsoo.ru/7f433d84" TargetMode="External"/><Relationship Id="rId137" Type="http://schemas.openxmlformats.org/officeDocument/2006/relationships/hyperlink" Target="https://m.edsoo.ru/7f434bbc" TargetMode="External"/><Relationship Id="rId138" Type="http://schemas.openxmlformats.org/officeDocument/2006/relationships/hyperlink" Target="https://m.edsoo.ru/7f4343e2" TargetMode="External"/><Relationship Id="rId139" Type="http://schemas.openxmlformats.org/officeDocument/2006/relationships/hyperlink" Target="https://m.edsoo.ru/7f434572" TargetMode="External"/><Relationship Id="rId140" Type="http://schemas.openxmlformats.org/officeDocument/2006/relationships/hyperlink" Target="https://m.edsoo.ru/7f434d38" TargetMode="External"/><Relationship Id="rId141" Type="http://schemas.openxmlformats.org/officeDocument/2006/relationships/hyperlink" Target="https://m.edsoo.ru/7f4371aa" TargetMode="External"/><Relationship Id="rId142" Type="http://schemas.openxmlformats.org/officeDocument/2006/relationships/hyperlink" Target="https://m.edsoo.ru/7f434eb4" TargetMode="External"/><Relationship Id="rId143" Type="http://schemas.openxmlformats.org/officeDocument/2006/relationships/hyperlink" Target="https://m.edsoo.ru/7f43736c" TargetMode="External"/><Relationship Id="rId144" Type="http://schemas.openxmlformats.org/officeDocument/2006/relationships/hyperlink" Target="https://m.edsoo.ru/7f437510" TargetMode="External"/><Relationship Id="rId145" Type="http://schemas.openxmlformats.org/officeDocument/2006/relationships/hyperlink" Target="https://m.edsoo.ru/7f4376b4" TargetMode="External"/><Relationship Id="rId146" Type="http://schemas.openxmlformats.org/officeDocument/2006/relationships/hyperlink" Target="https://m.edsoo.ru/7f436b88" TargetMode="External"/><Relationship Id="rId147" Type="http://schemas.openxmlformats.org/officeDocument/2006/relationships/hyperlink" Target="https://m.edsoo.ru/7f437858" TargetMode="External"/><Relationship Id="rId148" Type="http://schemas.openxmlformats.org/officeDocument/2006/relationships/hyperlink" Target="https://m.edsoo.ru/7f43bf66" TargetMode="External"/><Relationship Id="rId149" Type="http://schemas.openxmlformats.org/officeDocument/2006/relationships/hyperlink" Target="https://m.edsoo.ru/7f43c542" TargetMode="External"/><Relationship Id="rId150" Type="http://schemas.openxmlformats.org/officeDocument/2006/relationships/hyperlink" Target="https://m.edsoo.ru/7f43c542" TargetMode="External"/><Relationship Id="rId151" Type="http://schemas.openxmlformats.org/officeDocument/2006/relationships/hyperlink" Target="https://m.edsoo.ru/7f43c3d0" TargetMode="External"/><Relationship Id="rId152" Type="http://schemas.openxmlformats.org/officeDocument/2006/relationships/hyperlink" Target="https://m.edsoo.ru/7f43c3d0" TargetMode="External"/><Relationship Id="rId153" Type="http://schemas.openxmlformats.org/officeDocument/2006/relationships/hyperlink" Target="https://m.edsoo.ru/7f43c9b6" TargetMode="External"/><Relationship Id="rId154" Type="http://schemas.openxmlformats.org/officeDocument/2006/relationships/hyperlink" Target="https://m.edsoo.ru/7f43c9b6" TargetMode="External"/><Relationship Id="rId155" Type="http://schemas.openxmlformats.org/officeDocument/2006/relationships/hyperlink" Target="https://m.edsoo.ru/7f43d0b4" TargetMode="External"/><Relationship Id="rId156" Type="http://schemas.openxmlformats.org/officeDocument/2006/relationships/hyperlink" Target="https://m.edsoo.ru/7f43d0b4" TargetMode="External"/><Relationship Id="rId157" Type="http://schemas.openxmlformats.org/officeDocument/2006/relationships/hyperlink" Target="https://m.edsoo.ru/7f43d23a" TargetMode="External"/><Relationship Id="rId158" Type="http://schemas.openxmlformats.org/officeDocument/2006/relationships/hyperlink" Target="https://m.edsoo.ru/7f43d55a" TargetMode="External"/><Relationship Id="rId159" Type="http://schemas.openxmlformats.org/officeDocument/2006/relationships/hyperlink" Target="https://m.edsoo.ru/7f43ad5a" TargetMode="External"/><Relationship Id="rId160" Type="http://schemas.openxmlformats.org/officeDocument/2006/relationships/hyperlink" Target="https://m.edsoo.ru/7f43af08" TargetMode="External"/><Relationship Id="rId161" Type="http://schemas.openxmlformats.org/officeDocument/2006/relationships/hyperlink" Target="https://m.edsoo.ru/7f43af08" TargetMode="External"/><Relationship Id="rId162" Type="http://schemas.openxmlformats.org/officeDocument/2006/relationships/hyperlink" Target="https://m.edsoo.ru/7f43af08" TargetMode="External"/><Relationship Id="rId163" Type="http://schemas.openxmlformats.org/officeDocument/2006/relationships/hyperlink" Target="https://m.edsoo.ru/7f43b098" TargetMode="External"/><Relationship Id="rId164" Type="http://schemas.openxmlformats.org/officeDocument/2006/relationships/hyperlink" Target="https://m.edsoo.ru/7f43b21e" TargetMode="External"/><Relationship Id="rId165" Type="http://schemas.openxmlformats.org/officeDocument/2006/relationships/hyperlink" Target="https://m.edsoo.ru/7f43b5a2" TargetMode="External"/><Relationship Id="rId166" Type="http://schemas.openxmlformats.org/officeDocument/2006/relationships/hyperlink" Target="https://m.edsoo.ru/7f43b098" TargetMode="External"/><Relationship Id="rId167" Type="http://schemas.openxmlformats.org/officeDocument/2006/relationships/hyperlink" Target="https://m.edsoo.ru/7f4396c6" TargetMode="External"/><Relationship Id="rId168" Type="http://schemas.openxmlformats.org/officeDocument/2006/relationships/hyperlink" Target="https://m.edsoo.ru/7f439842" TargetMode="External"/><Relationship Id="rId169" Type="http://schemas.openxmlformats.org/officeDocument/2006/relationships/hyperlink" Target="https://m.edsoo.ru/7f4399b4" TargetMode="External"/><Relationship Id="rId170" Type="http://schemas.openxmlformats.org/officeDocument/2006/relationships/hyperlink" Target="https://m.edsoo.ru/7f439eb4" TargetMode="External"/><Relationship Id="rId171" Type="http://schemas.openxmlformats.org/officeDocument/2006/relationships/hyperlink" Target="https://m.edsoo.ru/7f43a03a" TargetMode="External"/><Relationship Id="rId172" Type="http://schemas.openxmlformats.org/officeDocument/2006/relationships/hyperlink" Target="https://m.edsoo.ru/7f43a1ac" TargetMode="External"/><Relationship Id="rId173" Type="http://schemas.openxmlformats.org/officeDocument/2006/relationships/hyperlink" Target="https://m.edsoo.ru/7f43a31e" TargetMode="External"/><Relationship Id="rId174" Type="http://schemas.openxmlformats.org/officeDocument/2006/relationships/hyperlink" Target="https://m.edsoo.ru/7f43a526" TargetMode="External"/><Relationship Id="rId175" Type="http://schemas.openxmlformats.org/officeDocument/2006/relationships/hyperlink" Target="https://m.edsoo.ru/7f43ab84" TargetMode="External"/><Relationship Id="rId176" Type="http://schemas.openxmlformats.org/officeDocument/2006/relationships/hyperlink" Target="https://m.edsoo.ru/7f43e6c6" TargetMode="External"/><Relationship Id="rId177" Type="http://schemas.openxmlformats.org/officeDocument/2006/relationships/hyperlink" Target="https://m.edsoo.ru/7f43ebda" TargetMode="External"/><Relationship Id="rId178" Type="http://schemas.openxmlformats.org/officeDocument/2006/relationships/hyperlink" Target="https://m.edsoo.ru/7f43ed7e" TargetMode="External"/><Relationship Id="rId179" Type="http://schemas.openxmlformats.org/officeDocument/2006/relationships/hyperlink" Target="https://m.edsoo.ru/7f43f3b4" TargetMode="External"/><Relationship Id="rId180" Type="http://schemas.openxmlformats.org/officeDocument/2006/relationships/hyperlink" Target="https://m.edsoo.ru/7f43f58a" TargetMode="External"/><Relationship Id="rId181" Type="http://schemas.openxmlformats.org/officeDocument/2006/relationships/hyperlink" Target="https://m.edsoo.ru/7f43ef2c" TargetMode="External"/><Relationship Id="rId182" Type="http://schemas.openxmlformats.org/officeDocument/2006/relationships/hyperlink" Target="https://m.edsoo.ru/7f43f0c6" TargetMode="External"/><Relationship Id="rId183" Type="http://schemas.openxmlformats.org/officeDocument/2006/relationships/hyperlink" Target="https://m.edsoo.ru/7f43f72e" TargetMode="External"/><Relationship Id="rId184" Type="http://schemas.openxmlformats.org/officeDocument/2006/relationships/hyperlink" Target="https://m.edsoo.ru/7f43f8a0" TargetMode="External"/><Relationship Id="rId185" Type="http://schemas.openxmlformats.org/officeDocument/2006/relationships/hyperlink" Target="https://m.edsoo.ru/7f43fe0e" TargetMode="External"/><Relationship Id="rId186" Type="http://schemas.openxmlformats.org/officeDocument/2006/relationships/hyperlink" Target="https://m.edsoo.ru/7f4401a6" TargetMode="External"/><Relationship Id="rId187" Type="http://schemas.openxmlformats.org/officeDocument/2006/relationships/hyperlink" Target="https://m.edsoo.ru/7f4404f8" TargetMode="External"/><Relationship Id="rId188" Type="http://schemas.openxmlformats.org/officeDocument/2006/relationships/hyperlink" Target="https://m.edsoo.ru/7f443b12" TargetMode="External"/><Relationship Id="rId189" Type="http://schemas.openxmlformats.org/officeDocument/2006/relationships/hyperlink" Target="https://m.edsoo.ru/7f443cd4" TargetMode="External"/><Relationship Id="rId190" Type="http://schemas.openxmlformats.org/officeDocument/2006/relationships/hyperlink" Target="https://m.edsoo.ru/7f443fea" TargetMode="External"/><Relationship Id="rId191" Type="http://schemas.openxmlformats.org/officeDocument/2006/relationships/hyperlink" Target="https://m.edsoo.ru/7f4441ca" TargetMode="External"/><Relationship Id="rId192" Type="http://schemas.openxmlformats.org/officeDocument/2006/relationships/hyperlink" Target="https://m.edsoo.ru/7f444364" TargetMode="External"/><Relationship Id="rId193" Type="http://schemas.openxmlformats.org/officeDocument/2006/relationships/hyperlink" Target="https://m.edsoo.ru/7f4446f2" TargetMode="External"/><Relationship Id="rId194" Type="http://schemas.openxmlformats.org/officeDocument/2006/relationships/hyperlink" Target="https://m.edsoo.ru/7f444a94" TargetMode="External"/><Relationship Id="rId195" Type="http://schemas.openxmlformats.org/officeDocument/2006/relationships/hyperlink" Target="https://m.edsoo.ru/7f444c56" TargetMode="External"/><Relationship Id="rId196" Type="http://schemas.openxmlformats.org/officeDocument/2006/relationships/hyperlink" Target="https://m.edsoo.ru/7f444f44" TargetMode="External"/><Relationship Id="rId197" Type="http://schemas.openxmlformats.org/officeDocument/2006/relationships/hyperlink" Target="https://m.edsoo.ru/7f44516a" TargetMode="External"/><Relationship Id="rId198" Type="http://schemas.openxmlformats.org/officeDocument/2006/relationships/hyperlink" Target="https://m.edsoo.ru/7f4452e6" TargetMode="External"/><Relationship Id="rId199" Type="http://schemas.openxmlformats.org/officeDocument/2006/relationships/hyperlink" Target="https://m.edsoo.ru/7f445516" TargetMode="External"/><Relationship Id="rId200" Type="http://schemas.openxmlformats.org/officeDocument/2006/relationships/numbering" Target="numbering.xml"/><Relationship Id="rId201" Type="http://schemas.openxmlformats.org/officeDocument/2006/relationships/fontTable" Target="fontTable.xml"/><Relationship Id="rId202" Type="http://schemas.openxmlformats.org/officeDocument/2006/relationships/settings" Target="settings.xml"/><Relationship Id="rId203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Application>LibreOffice/7.5.2.1$Linux_X86_64 LibreOffice_project/50$Build-1</Application>
  <AppVersion>15.0000</AppVersion>
  <Pages>69</Pages>
  <Words>9822</Words>
  <Characters>71436</Characters>
  <CharactersWithSpaces>79002</CharactersWithSpaces>
  <Paragraphs>2255</Paragraphs>
  <Company>*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2025-09-22T17:26:00Z</dcterms:created>
  <dc:creator/>
  <dc:description/>
  <dc:language>ru-RU</dc:language>
  <cp:lastModifiedBy/>
  <cp:lastPrinted>2025-09-29T03:48:00Z</cp:lastPrinted>
  <dcterms:modified xsi:type="dcterms:W3CDTF">2025-10-13T10:56:55Z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